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8DDEE" w14:textId="242E776E" w:rsidR="00346F93" w:rsidRDefault="00000000">
      <w:pPr>
        <w:pStyle w:val="1"/>
        <w:rPr>
          <w:lang w:eastAsia="ja-JP"/>
        </w:rPr>
      </w:pPr>
      <w:r>
        <w:rPr>
          <w:lang w:eastAsia="ja-JP"/>
        </w:rPr>
        <w:t>業務別プロンプトテンプレート集（全</w:t>
      </w:r>
      <w:r>
        <w:rPr>
          <w:lang w:eastAsia="ja-JP"/>
        </w:rPr>
        <w:t>30</w:t>
      </w:r>
      <w:r>
        <w:rPr>
          <w:lang w:eastAsia="ja-JP"/>
        </w:rPr>
        <w:t>種類）</w:t>
      </w:r>
    </w:p>
    <w:p w14:paraId="65F6CDAC" w14:textId="77777777" w:rsidR="00346F93" w:rsidRDefault="00000000">
      <w:pPr>
        <w:rPr>
          <w:lang w:eastAsia="ja-JP"/>
        </w:rPr>
      </w:pPr>
      <w:r>
        <w:rPr>
          <w:lang w:eastAsia="ja-JP"/>
        </w:rPr>
        <w:t>生成</w:t>
      </w:r>
      <w:r>
        <w:rPr>
          <w:lang w:eastAsia="ja-JP"/>
        </w:rPr>
        <w:t>AI</w:t>
      </w:r>
      <w:r>
        <w:rPr>
          <w:lang w:eastAsia="ja-JP"/>
        </w:rPr>
        <w:t>セミナー資料用｜プロンプトエンジニアリングの実践例</w:t>
      </w:r>
      <w:r>
        <w:rPr>
          <w:lang w:eastAsia="ja-JP"/>
        </w:rPr>
        <w:br/>
      </w:r>
    </w:p>
    <w:p w14:paraId="483D33FF" w14:textId="77777777" w:rsidR="00346F93" w:rsidRDefault="00000000">
      <w:pPr>
        <w:pStyle w:val="21"/>
        <w:rPr>
          <w:lang w:eastAsia="ja-JP"/>
        </w:rPr>
      </w:pPr>
      <w:r>
        <w:rPr>
          <w:lang w:eastAsia="ja-JP"/>
        </w:rPr>
        <w:t>マーケティング・広報</w:t>
      </w:r>
    </w:p>
    <w:p w14:paraId="6F00A8C8" w14:textId="77777777" w:rsidR="00346F93" w:rsidRDefault="00000000">
      <w:pPr>
        <w:pStyle w:val="31"/>
        <w:rPr>
          <w:lang w:eastAsia="ja-JP"/>
        </w:rPr>
      </w:pPr>
      <w:r>
        <w:rPr>
          <w:lang w:eastAsia="ja-JP"/>
        </w:rPr>
        <w:t>SNS</w:t>
      </w:r>
      <w:r>
        <w:rPr>
          <w:lang w:eastAsia="ja-JP"/>
        </w:rPr>
        <w:t>投稿案の生成</w:t>
      </w:r>
    </w:p>
    <w:p w14:paraId="0757F71F"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w:t>
      </w:r>
      <w:r>
        <w:rPr>
          <w:lang w:eastAsia="ja-JP"/>
        </w:rPr>
        <w:t>SNS</w:t>
      </w:r>
      <w:r>
        <w:rPr>
          <w:lang w:eastAsia="ja-JP"/>
        </w:rPr>
        <w:t>マーケターです。</w:t>
      </w:r>
      <w:r>
        <w:rPr>
          <w:lang w:eastAsia="ja-JP"/>
        </w:rPr>
        <w:t xml:space="preserve">  </w:t>
      </w:r>
      <w:r>
        <w:rPr>
          <w:lang w:eastAsia="ja-JP"/>
        </w:rPr>
        <w:br/>
      </w:r>
      <w:r>
        <w:rPr>
          <w:lang w:eastAsia="ja-JP"/>
        </w:rPr>
        <w:t>以下のキャンペーン情報をもとに、</w:t>
      </w:r>
      <w:r>
        <w:rPr>
          <w:lang w:eastAsia="ja-JP"/>
        </w:rPr>
        <w:t>Instagram</w:t>
      </w:r>
      <w:r>
        <w:rPr>
          <w:lang w:eastAsia="ja-JP"/>
        </w:rPr>
        <w:t>投稿文を作成してください。</w:t>
      </w:r>
      <w:r>
        <w:rPr>
          <w:lang w:eastAsia="ja-JP"/>
        </w:rPr>
        <w:t xml:space="preserve">  </w:t>
      </w:r>
      <w:r>
        <w:rPr>
          <w:lang w:eastAsia="ja-JP"/>
        </w:rPr>
        <w:br/>
        <w:t xml:space="preserve"># </w:t>
      </w:r>
      <w:r>
        <w:rPr>
          <w:lang w:eastAsia="ja-JP"/>
        </w:rPr>
        <w:t>入力</w:t>
      </w:r>
      <w:r>
        <w:rPr>
          <w:lang w:eastAsia="ja-JP"/>
        </w:rPr>
        <w:br/>
      </w:r>
      <w:r>
        <w:rPr>
          <w:lang w:eastAsia="ja-JP"/>
        </w:rPr>
        <w:t>キャンペーン概要（貼付）</w:t>
      </w:r>
      <w:r>
        <w:rPr>
          <w:lang w:eastAsia="ja-JP"/>
        </w:rPr>
        <w:t xml:space="preserve">  </w:t>
      </w:r>
      <w:r>
        <w:rPr>
          <w:lang w:eastAsia="ja-JP"/>
        </w:rPr>
        <w:br/>
        <w:t xml:space="preserve"># </w:t>
      </w:r>
      <w:r>
        <w:rPr>
          <w:lang w:eastAsia="ja-JP"/>
        </w:rPr>
        <w:t>出力形式</w:t>
      </w:r>
      <w:r>
        <w:rPr>
          <w:lang w:eastAsia="ja-JP"/>
        </w:rPr>
        <w:br/>
      </w:r>
      <w:r>
        <w:rPr>
          <w:lang w:eastAsia="ja-JP"/>
        </w:rPr>
        <w:t>本文</w:t>
      </w:r>
      <w:r>
        <w:rPr>
          <w:lang w:eastAsia="ja-JP"/>
        </w:rPr>
        <w:t>100</w:t>
      </w:r>
      <w:r>
        <w:rPr>
          <w:lang w:eastAsia="ja-JP"/>
        </w:rPr>
        <w:t>字＋ハッシュタグ</w:t>
      </w:r>
      <w:r>
        <w:rPr>
          <w:lang w:eastAsia="ja-JP"/>
        </w:rPr>
        <w:t>5</w:t>
      </w:r>
      <w:r>
        <w:rPr>
          <w:lang w:eastAsia="ja-JP"/>
        </w:rPr>
        <w:t>個</w:t>
      </w:r>
      <w:r>
        <w:rPr>
          <w:lang w:eastAsia="ja-JP"/>
        </w:rPr>
        <w:t xml:space="preserve">  </w:t>
      </w:r>
      <w:r>
        <w:rPr>
          <w:lang w:eastAsia="ja-JP"/>
        </w:rPr>
        <w:br/>
        <w:t xml:space="preserve"># </w:t>
      </w:r>
      <w:r>
        <w:rPr>
          <w:lang w:eastAsia="ja-JP"/>
        </w:rPr>
        <w:t>文体</w:t>
      </w:r>
      <w:r>
        <w:rPr>
          <w:lang w:eastAsia="ja-JP"/>
        </w:rPr>
        <w:br/>
      </w:r>
      <w:r>
        <w:rPr>
          <w:lang w:eastAsia="ja-JP"/>
        </w:rPr>
        <w:t>親しみやすく、共感を誘う口調</w:t>
      </w:r>
      <w:r>
        <w:rPr>
          <w:lang w:eastAsia="ja-JP"/>
        </w:rPr>
        <w:t xml:space="preserve">  </w:t>
      </w:r>
      <w:r>
        <w:rPr>
          <w:lang w:eastAsia="ja-JP"/>
        </w:rPr>
        <w:br/>
        <w:t xml:space="preserve"># </w:t>
      </w:r>
      <w:r>
        <w:rPr>
          <w:lang w:eastAsia="ja-JP"/>
        </w:rPr>
        <w:t>制約</w:t>
      </w:r>
      <w:r>
        <w:rPr>
          <w:lang w:eastAsia="ja-JP"/>
        </w:rPr>
        <w:br/>
      </w:r>
      <w:r>
        <w:rPr>
          <w:lang w:eastAsia="ja-JP"/>
        </w:rPr>
        <w:t>絵文字を</w:t>
      </w:r>
      <w:r>
        <w:rPr>
          <w:lang w:eastAsia="ja-JP"/>
        </w:rPr>
        <w:t>3</w:t>
      </w:r>
      <w:r>
        <w:rPr>
          <w:lang w:eastAsia="ja-JP"/>
        </w:rPr>
        <w:t>つ以内に抑える</w:t>
      </w:r>
      <w:r>
        <w:rPr>
          <w:lang w:eastAsia="ja-JP"/>
        </w:rPr>
        <w:t xml:space="preserve">  </w:t>
      </w:r>
      <w:r>
        <w:rPr>
          <w:lang w:eastAsia="ja-JP"/>
        </w:rPr>
        <w:br/>
        <w:t xml:space="preserve"># </w:t>
      </w:r>
      <w:r>
        <w:rPr>
          <w:lang w:eastAsia="ja-JP"/>
        </w:rPr>
        <w:t>例示</w:t>
      </w:r>
      <w:r>
        <w:rPr>
          <w:lang w:eastAsia="ja-JP"/>
        </w:rPr>
        <w:br/>
      </w:r>
      <w:r>
        <w:rPr>
          <w:lang w:eastAsia="ja-JP"/>
        </w:rPr>
        <w:t>「週末は特別セール！あなたの笑顔をもっと輝かせるアイテムが登場</w:t>
      </w:r>
      <w:r>
        <w:rPr>
          <w:lang w:eastAsia="ja-JP"/>
        </w:rPr>
        <w:t>✨ #</w:t>
      </w:r>
      <w:r>
        <w:rPr>
          <w:lang w:eastAsia="ja-JP"/>
        </w:rPr>
        <w:t>春コーデ</w:t>
      </w:r>
      <w:r>
        <w:rPr>
          <w:lang w:eastAsia="ja-JP"/>
        </w:rPr>
        <w:t xml:space="preserve"> #</w:t>
      </w:r>
      <w:r>
        <w:rPr>
          <w:lang w:eastAsia="ja-JP"/>
        </w:rPr>
        <w:t>限定セール」</w:t>
      </w:r>
      <w:r>
        <w:rPr>
          <w:lang w:eastAsia="ja-JP"/>
        </w:rPr>
        <w:t xml:space="preserve">  </w:t>
      </w:r>
      <w:r>
        <w:rPr>
          <w:lang w:eastAsia="ja-JP"/>
        </w:rPr>
        <w:br/>
        <w:t>```</w:t>
      </w:r>
    </w:p>
    <w:p w14:paraId="54B01A7B" w14:textId="77777777" w:rsidR="00346F93" w:rsidRDefault="00000000">
      <w:pPr>
        <w:rPr>
          <w:lang w:eastAsia="ja-JP"/>
        </w:rPr>
      </w:pPr>
      <w:r>
        <w:rPr>
          <w:lang w:eastAsia="ja-JP"/>
        </w:rPr>
        <w:t xml:space="preserve">● </w:t>
      </w:r>
      <w:r>
        <w:rPr>
          <w:lang w:eastAsia="ja-JP"/>
        </w:rPr>
        <w:t>含まれる要素：指示／入力指示／出力形式／文体／制約／例示</w:t>
      </w:r>
    </w:p>
    <w:p w14:paraId="02F4BFB2" w14:textId="77777777" w:rsidR="00346F93" w:rsidRDefault="00000000">
      <w:pPr>
        <w:rPr>
          <w:lang w:eastAsia="ja-JP"/>
        </w:rPr>
      </w:pPr>
      <w:r>
        <w:rPr>
          <w:lang w:eastAsia="ja-JP"/>
        </w:rPr>
        <w:t xml:space="preserve">● </w:t>
      </w:r>
      <w:r>
        <w:rPr>
          <w:lang w:eastAsia="ja-JP"/>
        </w:rPr>
        <w:t>カスタマイズ：ブランドトーンに合わせて、ハッシュタグ構成を変更。</w:t>
      </w:r>
    </w:p>
    <w:p w14:paraId="026ACF6F" w14:textId="77777777" w:rsidR="00346F93" w:rsidRDefault="00000000">
      <w:pPr>
        <w:rPr>
          <w:lang w:eastAsia="ja-JP"/>
        </w:rPr>
      </w:pPr>
      <w:r>
        <w:rPr>
          <w:lang w:eastAsia="ja-JP"/>
        </w:rPr>
        <w:t>——————————————————————————————</w:t>
      </w:r>
    </w:p>
    <w:p w14:paraId="56A4788B" w14:textId="77777777" w:rsidR="00346F93" w:rsidRDefault="00000000">
      <w:pPr>
        <w:pStyle w:val="31"/>
        <w:rPr>
          <w:lang w:eastAsia="ja-JP"/>
        </w:rPr>
      </w:pPr>
      <w:r>
        <w:rPr>
          <w:lang w:eastAsia="ja-JP"/>
        </w:rPr>
        <w:t>プレスリリース文のドラフト作成</w:t>
      </w:r>
    </w:p>
    <w:p w14:paraId="7EB14534"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あなたは広報担当者です。以下の製品情報をもとに、メディア配信用のプレスリリース文を作成してください。</w:t>
      </w:r>
      <w:r>
        <w:rPr>
          <w:lang w:eastAsia="ja-JP"/>
        </w:rPr>
        <w:t xml:space="preserve">  </w:t>
      </w:r>
      <w:r>
        <w:rPr>
          <w:lang w:eastAsia="ja-JP"/>
        </w:rPr>
        <w:br/>
        <w:t xml:space="preserve"># </w:t>
      </w:r>
      <w:r>
        <w:rPr>
          <w:lang w:eastAsia="ja-JP"/>
        </w:rPr>
        <w:t>入力</w:t>
      </w:r>
      <w:r>
        <w:rPr>
          <w:lang w:eastAsia="ja-JP"/>
        </w:rPr>
        <w:br/>
      </w:r>
      <w:r>
        <w:rPr>
          <w:lang w:eastAsia="ja-JP"/>
        </w:rPr>
        <w:t>製品概要・特徴・発売日</w:t>
      </w:r>
      <w:r>
        <w:rPr>
          <w:lang w:eastAsia="ja-JP"/>
        </w:rPr>
        <w:t xml:space="preserve">  </w:t>
      </w:r>
      <w:r>
        <w:rPr>
          <w:lang w:eastAsia="ja-JP"/>
        </w:rPr>
        <w:br/>
        <w:t xml:space="preserve"># </w:t>
      </w:r>
      <w:r>
        <w:rPr>
          <w:lang w:eastAsia="ja-JP"/>
        </w:rPr>
        <w:t>背景</w:t>
      </w:r>
      <w:r>
        <w:rPr>
          <w:lang w:eastAsia="ja-JP"/>
        </w:rPr>
        <w:br/>
      </w:r>
      <w:r>
        <w:rPr>
          <w:lang w:eastAsia="ja-JP"/>
        </w:rPr>
        <w:t>革新的技術を持つ中小企業の新製品として紹介する目的</w:t>
      </w:r>
      <w:r>
        <w:rPr>
          <w:lang w:eastAsia="ja-JP"/>
        </w:rPr>
        <w:t xml:space="preserve">  </w:t>
      </w:r>
      <w:r>
        <w:rPr>
          <w:lang w:eastAsia="ja-JP"/>
        </w:rPr>
        <w:br/>
        <w:t xml:space="preserve"># </w:t>
      </w:r>
      <w:r>
        <w:rPr>
          <w:lang w:eastAsia="ja-JP"/>
        </w:rPr>
        <w:t>出力形式</w:t>
      </w:r>
      <w:r>
        <w:rPr>
          <w:lang w:eastAsia="ja-JP"/>
        </w:rPr>
        <w:br/>
      </w:r>
      <w:r>
        <w:rPr>
          <w:lang w:eastAsia="ja-JP"/>
        </w:rPr>
        <w:lastRenderedPageBreak/>
        <w:t>タイトル＋リード文＋本文構成案（</w:t>
      </w:r>
      <w:r>
        <w:rPr>
          <w:lang w:eastAsia="ja-JP"/>
        </w:rPr>
        <w:t>3</w:t>
      </w:r>
      <w:r>
        <w:rPr>
          <w:lang w:eastAsia="ja-JP"/>
        </w:rPr>
        <w:t>段落）</w:t>
      </w:r>
      <w:r>
        <w:rPr>
          <w:lang w:eastAsia="ja-JP"/>
        </w:rPr>
        <w:t xml:space="preserve">  </w:t>
      </w:r>
      <w:r>
        <w:rPr>
          <w:lang w:eastAsia="ja-JP"/>
        </w:rPr>
        <w:br/>
        <w:t xml:space="preserve"># </w:t>
      </w:r>
      <w:r>
        <w:rPr>
          <w:lang w:eastAsia="ja-JP"/>
        </w:rPr>
        <w:t>文体</w:t>
      </w:r>
      <w:r>
        <w:rPr>
          <w:lang w:eastAsia="ja-JP"/>
        </w:rPr>
        <w:br/>
      </w:r>
      <w:r>
        <w:rPr>
          <w:lang w:eastAsia="ja-JP"/>
        </w:rPr>
        <w:t>ビジネス誌向けの専門的トーン</w:t>
      </w:r>
      <w:r>
        <w:rPr>
          <w:lang w:eastAsia="ja-JP"/>
        </w:rPr>
        <w:t xml:space="preserve">  </w:t>
      </w:r>
      <w:r>
        <w:rPr>
          <w:lang w:eastAsia="ja-JP"/>
        </w:rPr>
        <w:br/>
        <w:t xml:space="preserve"># </w:t>
      </w:r>
      <w:r>
        <w:rPr>
          <w:lang w:eastAsia="ja-JP"/>
        </w:rPr>
        <w:t>制約</w:t>
      </w:r>
      <w:r>
        <w:rPr>
          <w:lang w:eastAsia="ja-JP"/>
        </w:rPr>
        <w:br/>
      </w:r>
      <w:r>
        <w:rPr>
          <w:lang w:eastAsia="ja-JP"/>
        </w:rPr>
        <w:t>文字数</w:t>
      </w:r>
      <w:r>
        <w:rPr>
          <w:lang w:eastAsia="ja-JP"/>
        </w:rPr>
        <w:t>600</w:t>
      </w:r>
      <w:r>
        <w:rPr>
          <w:lang w:eastAsia="ja-JP"/>
        </w:rPr>
        <w:t>〜</w:t>
      </w:r>
      <w:r>
        <w:rPr>
          <w:lang w:eastAsia="ja-JP"/>
        </w:rPr>
        <w:t>800</w:t>
      </w:r>
      <w:r>
        <w:rPr>
          <w:lang w:eastAsia="ja-JP"/>
        </w:rPr>
        <w:t>字</w:t>
      </w:r>
      <w:r>
        <w:rPr>
          <w:lang w:eastAsia="ja-JP"/>
        </w:rPr>
        <w:t xml:space="preserve">  </w:t>
      </w:r>
      <w:r>
        <w:rPr>
          <w:lang w:eastAsia="ja-JP"/>
        </w:rPr>
        <w:br/>
        <w:t>```</w:t>
      </w:r>
    </w:p>
    <w:p w14:paraId="71B8D6D8" w14:textId="77777777" w:rsidR="00346F93" w:rsidRDefault="00000000">
      <w:pPr>
        <w:rPr>
          <w:lang w:eastAsia="ja-JP"/>
        </w:rPr>
      </w:pPr>
      <w:r>
        <w:rPr>
          <w:lang w:eastAsia="ja-JP"/>
        </w:rPr>
        <w:t xml:space="preserve">● </w:t>
      </w:r>
      <w:r>
        <w:rPr>
          <w:lang w:eastAsia="ja-JP"/>
        </w:rPr>
        <w:t>含まれる要素：指示／入力指示／背景／出力形式／文体／制約</w:t>
      </w:r>
    </w:p>
    <w:p w14:paraId="5B171F84" w14:textId="77777777" w:rsidR="00346F93" w:rsidRDefault="00000000">
      <w:pPr>
        <w:rPr>
          <w:lang w:eastAsia="ja-JP"/>
        </w:rPr>
      </w:pPr>
      <w:r>
        <w:rPr>
          <w:lang w:eastAsia="ja-JP"/>
        </w:rPr>
        <w:t xml:space="preserve">● </w:t>
      </w:r>
      <w:r>
        <w:rPr>
          <w:lang w:eastAsia="ja-JP"/>
        </w:rPr>
        <w:t>カスタマイズ：自社製品の差別化要素（特許、環境配慮）を明記。</w:t>
      </w:r>
    </w:p>
    <w:p w14:paraId="2120FF52" w14:textId="77777777" w:rsidR="00346F93" w:rsidRDefault="00000000">
      <w:pPr>
        <w:rPr>
          <w:lang w:eastAsia="ja-JP"/>
        </w:rPr>
      </w:pPr>
      <w:r>
        <w:rPr>
          <w:lang w:eastAsia="ja-JP"/>
        </w:rPr>
        <w:t>——————————————————————————————</w:t>
      </w:r>
    </w:p>
    <w:p w14:paraId="09EFA3A4" w14:textId="77777777" w:rsidR="00346F93" w:rsidRDefault="00000000">
      <w:pPr>
        <w:pStyle w:val="31"/>
        <w:rPr>
          <w:lang w:eastAsia="ja-JP"/>
        </w:rPr>
      </w:pPr>
      <w:r>
        <w:rPr>
          <w:lang w:eastAsia="ja-JP"/>
        </w:rPr>
        <w:t>SEO</w:t>
      </w:r>
      <w:r>
        <w:rPr>
          <w:lang w:eastAsia="ja-JP"/>
        </w:rPr>
        <w:t>記事タイトルの提案</w:t>
      </w:r>
    </w:p>
    <w:p w14:paraId="49657C8E"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t>SEO</w:t>
      </w:r>
      <w:r>
        <w:rPr>
          <w:lang w:eastAsia="ja-JP"/>
        </w:rPr>
        <w:t>コンサルタントとして、以下のキーワードに基づき、検索上位を狙える記事タイトル案を</w:t>
      </w:r>
      <w:r>
        <w:rPr>
          <w:lang w:eastAsia="ja-JP"/>
        </w:rPr>
        <w:t>10</w:t>
      </w:r>
      <w:r>
        <w:rPr>
          <w:lang w:eastAsia="ja-JP"/>
        </w:rPr>
        <w:t>個作成してください。</w:t>
      </w:r>
      <w:r>
        <w:rPr>
          <w:lang w:eastAsia="ja-JP"/>
        </w:rPr>
        <w:t xml:space="preserve">  </w:t>
      </w:r>
      <w:r>
        <w:rPr>
          <w:lang w:eastAsia="ja-JP"/>
        </w:rPr>
        <w:br/>
        <w:t xml:space="preserve"># </w:t>
      </w:r>
      <w:r>
        <w:rPr>
          <w:lang w:eastAsia="ja-JP"/>
        </w:rPr>
        <w:t>入力</w:t>
      </w:r>
      <w:r>
        <w:rPr>
          <w:lang w:eastAsia="ja-JP"/>
        </w:rPr>
        <w:br/>
      </w:r>
      <w:r>
        <w:rPr>
          <w:lang w:eastAsia="ja-JP"/>
        </w:rPr>
        <w:t>キーワードリスト（貼付）</w:t>
      </w:r>
      <w:r>
        <w:rPr>
          <w:lang w:eastAsia="ja-JP"/>
        </w:rPr>
        <w:t xml:space="preserve">  </w:t>
      </w:r>
      <w:r>
        <w:rPr>
          <w:lang w:eastAsia="ja-JP"/>
        </w:rPr>
        <w:br/>
        <w:t xml:space="preserve"># </w:t>
      </w:r>
      <w:r>
        <w:rPr>
          <w:lang w:eastAsia="ja-JP"/>
        </w:rPr>
        <w:t>出力形式</w:t>
      </w:r>
      <w:r>
        <w:rPr>
          <w:lang w:eastAsia="ja-JP"/>
        </w:rPr>
        <w:br/>
      </w:r>
      <w:r>
        <w:rPr>
          <w:lang w:eastAsia="ja-JP"/>
        </w:rPr>
        <w:t>表形式（列：</w:t>
      </w:r>
      <w:r>
        <w:rPr>
          <w:lang w:eastAsia="ja-JP"/>
        </w:rPr>
        <w:t>No</w:t>
      </w:r>
      <w:r>
        <w:rPr>
          <w:lang w:eastAsia="ja-JP"/>
        </w:rPr>
        <w:t>／タイトル／狙う検索意図）</w:t>
      </w:r>
      <w:r>
        <w:rPr>
          <w:lang w:eastAsia="ja-JP"/>
        </w:rPr>
        <w:t xml:space="preserve">  </w:t>
      </w:r>
      <w:r>
        <w:rPr>
          <w:lang w:eastAsia="ja-JP"/>
        </w:rPr>
        <w:br/>
        <w:t xml:space="preserve"># </w:t>
      </w:r>
      <w:r>
        <w:rPr>
          <w:lang w:eastAsia="ja-JP"/>
        </w:rPr>
        <w:t>制約</w:t>
      </w:r>
      <w:r>
        <w:rPr>
          <w:lang w:eastAsia="ja-JP"/>
        </w:rPr>
        <w:br/>
      </w:r>
      <w:r>
        <w:rPr>
          <w:lang w:eastAsia="ja-JP"/>
        </w:rPr>
        <w:t>タイトルは</w:t>
      </w:r>
      <w:r>
        <w:rPr>
          <w:lang w:eastAsia="ja-JP"/>
        </w:rPr>
        <w:t>35</w:t>
      </w:r>
      <w:r>
        <w:rPr>
          <w:lang w:eastAsia="ja-JP"/>
        </w:rPr>
        <w:t>文字以内、重複ワードを避ける</w:t>
      </w:r>
      <w:r>
        <w:rPr>
          <w:lang w:eastAsia="ja-JP"/>
        </w:rPr>
        <w:t xml:space="preserve">  </w:t>
      </w:r>
      <w:r>
        <w:rPr>
          <w:lang w:eastAsia="ja-JP"/>
        </w:rPr>
        <w:br/>
        <w:t>```</w:t>
      </w:r>
    </w:p>
    <w:p w14:paraId="55683358" w14:textId="77777777" w:rsidR="00346F93" w:rsidRDefault="00000000">
      <w:pPr>
        <w:rPr>
          <w:lang w:eastAsia="ja-JP"/>
        </w:rPr>
      </w:pPr>
      <w:r>
        <w:rPr>
          <w:lang w:eastAsia="ja-JP"/>
        </w:rPr>
        <w:t xml:space="preserve">● </w:t>
      </w:r>
      <w:r>
        <w:rPr>
          <w:lang w:eastAsia="ja-JP"/>
        </w:rPr>
        <w:t>含まれる要素：指示／入力指示／出力形式／制約</w:t>
      </w:r>
    </w:p>
    <w:p w14:paraId="1986960E" w14:textId="77777777" w:rsidR="00346F93" w:rsidRDefault="00000000">
      <w:pPr>
        <w:rPr>
          <w:lang w:eastAsia="ja-JP"/>
        </w:rPr>
      </w:pPr>
      <w:r>
        <w:rPr>
          <w:lang w:eastAsia="ja-JP"/>
        </w:rPr>
        <w:t xml:space="preserve">● </w:t>
      </w:r>
      <w:r>
        <w:rPr>
          <w:lang w:eastAsia="ja-JP"/>
        </w:rPr>
        <w:t>カスタマイズ：記事カテゴリ別にキーワードを分類しやすい列を追加。</w:t>
      </w:r>
    </w:p>
    <w:p w14:paraId="5B375DD1" w14:textId="77777777" w:rsidR="00346F93" w:rsidRDefault="00000000">
      <w:pPr>
        <w:rPr>
          <w:lang w:eastAsia="ja-JP"/>
        </w:rPr>
      </w:pPr>
      <w:r>
        <w:rPr>
          <w:lang w:eastAsia="ja-JP"/>
        </w:rPr>
        <w:t>——————————————————————————————</w:t>
      </w:r>
    </w:p>
    <w:p w14:paraId="761706BF" w14:textId="77777777" w:rsidR="00346F93" w:rsidRDefault="00000000">
      <w:pPr>
        <w:pStyle w:val="31"/>
        <w:rPr>
          <w:lang w:eastAsia="ja-JP"/>
        </w:rPr>
      </w:pPr>
      <w:r>
        <w:rPr>
          <w:lang w:eastAsia="ja-JP"/>
        </w:rPr>
        <w:t>コンテンツカレンダー作成</w:t>
      </w:r>
    </w:p>
    <w:p w14:paraId="6C6AB5D6"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あなたはコンテンツプランナーです。以下のプロモーションスケジュールをもとに、</w:t>
      </w:r>
      <w:r>
        <w:rPr>
          <w:lang w:eastAsia="ja-JP"/>
        </w:rPr>
        <w:t>1</w:t>
      </w:r>
      <w:r>
        <w:rPr>
          <w:lang w:eastAsia="ja-JP"/>
        </w:rPr>
        <w:t>ヶ月分の投稿計画を作成してください。</w:t>
      </w:r>
      <w:r>
        <w:rPr>
          <w:lang w:eastAsia="ja-JP"/>
        </w:rPr>
        <w:t xml:space="preserve">  </w:t>
      </w:r>
      <w:r>
        <w:rPr>
          <w:lang w:eastAsia="ja-JP"/>
        </w:rPr>
        <w:br/>
        <w:t xml:space="preserve"># </w:t>
      </w:r>
      <w:r>
        <w:rPr>
          <w:lang w:eastAsia="ja-JP"/>
        </w:rPr>
        <w:t>入力</w:t>
      </w:r>
      <w:r>
        <w:rPr>
          <w:lang w:eastAsia="ja-JP"/>
        </w:rPr>
        <w:br/>
      </w:r>
      <w:r>
        <w:rPr>
          <w:lang w:eastAsia="ja-JP"/>
        </w:rPr>
        <w:t>イベント・キャンペーン日程（貼付）</w:t>
      </w:r>
      <w:r>
        <w:rPr>
          <w:lang w:eastAsia="ja-JP"/>
        </w:rPr>
        <w:t xml:space="preserve">  </w:t>
      </w:r>
      <w:r>
        <w:rPr>
          <w:lang w:eastAsia="ja-JP"/>
        </w:rPr>
        <w:br/>
        <w:t xml:space="preserve"># </w:t>
      </w:r>
      <w:r>
        <w:rPr>
          <w:lang w:eastAsia="ja-JP"/>
        </w:rPr>
        <w:t>出力形式</w:t>
      </w:r>
      <w:r>
        <w:rPr>
          <w:lang w:eastAsia="ja-JP"/>
        </w:rPr>
        <w:br/>
      </w:r>
      <w:r>
        <w:rPr>
          <w:lang w:eastAsia="ja-JP"/>
        </w:rPr>
        <w:t>週単位の表（列：週／テーマ／投稿内容／目的）</w:t>
      </w:r>
      <w:r>
        <w:rPr>
          <w:lang w:eastAsia="ja-JP"/>
        </w:rPr>
        <w:t xml:space="preserve">  </w:t>
      </w:r>
      <w:r>
        <w:rPr>
          <w:lang w:eastAsia="ja-JP"/>
        </w:rPr>
        <w:br/>
        <w:t xml:space="preserve"># </w:t>
      </w:r>
      <w:r>
        <w:rPr>
          <w:lang w:eastAsia="ja-JP"/>
        </w:rPr>
        <w:t>制約</w:t>
      </w:r>
      <w:r>
        <w:rPr>
          <w:lang w:eastAsia="ja-JP"/>
        </w:rPr>
        <w:br/>
      </w:r>
      <w:r>
        <w:rPr>
          <w:lang w:eastAsia="ja-JP"/>
        </w:rPr>
        <w:lastRenderedPageBreak/>
        <w:t>1</w:t>
      </w:r>
      <w:r>
        <w:rPr>
          <w:lang w:eastAsia="ja-JP"/>
        </w:rPr>
        <w:t>週あたり</w:t>
      </w:r>
      <w:r>
        <w:rPr>
          <w:lang w:eastAsia="ja-JP"/>
        </w:rPr>
        <w:t>2</w:t>
      </w:r>
      <w:r>
        <w:rPr>
          <w:lang w:eastAsia="ja-JP"/>
        </w:rPr>
        <w:t>投稿以内</w:t>
      </w:r>
      <w:r>
        <w:rPr>
          <w:lang w:eastAsia="ja-JP"/>
        </w:rPr>
        <w:t xml:space="preserve">  </w:t>
      </w:r>
      <w:r>
        <w:rPr>
          <w:lang w:eastAsia="ja-JP"/>
        </w:rPr>
        <w:br/>
        <w:t>```</w:t>
      </w:r>
    </w:p>
    <w:p w14:paraId="54CEB4AC" w14:textId="77777777" w:rsidR="00346F93" w:rsidRDefault="00000000">
      <w:pPr>
        <w:rPr>
          <w:lang w:eastAsia="ja-JP"/>
        </w:rPr>
      </w:pPr>
      <w:r>
        <w:rPr>
          <w:lang w:eastAsia="ja-JP"/>
        </w:rPr>
        <w:t xml:space="preserve">● </w:t>
      </w:r>
      <w:r>
        <w:rPr>
          <w:lang w:eastAsia="ja-JP"/>
        </w:rPr>
        <w:t>含まれる要素：指示／入力指示／出力形式／制約</w:t>
      </w:r>
    </w:p>
    <w:p w14:paraId="18F613E9" w14:textId="77777777" w:rsidR="00346F93" w:rsidRDefault="00000000">
      <w:pPr>
        <w:rPr>
          <w:lang w:eastAsia="ja-JP"/>
        </w:rPr>
      </w:pPr>
      <w:r>
        <w:rPr>
          <w:lang w:eastAsia="ja-JP"/>
        </w:rPr>
        <w:t xml:space="preserve">● </w:t>
      </w:r>
      <w:r>
        <w:rPr>
          <w:lang w:eastAsia="ja-JP"/>
        </w:rPr>
        <w:t>カスタマイズ：表に「担当者」列を加え、実施管理を容易にする。</w:t>
      </w:r>
    </w:p>
    <w:p w14:paraId="33669AED" w14:textId="77777777" w:rsidR="00346F93" w:rsidRDefault="00000000">
      <w:pPr>
        <w:rPr>
          <w:lang w:eastAsia="ja-JP"/>
        </w:rPr>
      </w:pPr>
      <w:r>
        <w:rPr>
          <w:lang w:eastAsia="ja-JP"/>
        </w:rPr>
        <w:t>——————————————————————————————</w:t>
      </w:r>
    </w:p>
    <w:p w14:paraId="0252424E" w14:textId="77777777" w:rsidR="00346F93" w:rsidRDefault="00000000">
      <w:pPr>
        <w:pStyle w:val="31"/>
        <w:rPr>
          <w:lang w:eastAsia="ja-JP"/>
        </w:rPr>
      </w:pPr>
      <w:r>
        <w:rPr>
          <w:lang w:eastAsia="ja-JP"/>
        </w:rPr>
        <w:t>競合サイト比較</w:t>
      </w:r>
    </w:p>
    <w:p w14:paraId="28C65366"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t>Web</w:t>
      </w:r>
      <w:r>
        <w:rPr>
          <w:lang w:eastAsia="ja-JP"/>
        </w:rPr>
        <w:t>マーケティング担当者として、競合</w:t>
      </w:r>
      <w:r>
        <w:rPr>
          <w:lang w:eastAsia="ja-JP"/>
        </w:rPr>
        <w:t>3</w:t>
      </w:r>
      <w:r>
        <w:rPr>
          <w:lang w:eastAsia="ja-JP"/>
        </w:rPr>
        <w:t>社のホームページを比較し、デザイン・構成・訴求の違いを分析してください。</w:t>
      </w:r>
      <w:r>
        <w:rPr>
          <w:lang w:eastAsia="ja-JP"/>
        </w:rPr>
        <w:t xml:space="preserve">  </w:t>
      </w:r>
      <w:r>
        <w:rPr>
          <w:lang w:eastAsia="ja-JP"/>
        </w:rPr>
        <w:br/>
        <w:t xml:space="preserve"># </w:t>
      </w:r>
      <w:r>
        <w:rPr>
          <w:lang w:eastAsia="ja-JP"/>
        </w:rPr>
        <w:t>入力</w:t>
      </w:r>
      <w:r>
        <w:rPr>
          <w:lang w:eastAsia="ja-JP"/>
        </w:rPr>
        <w:br/>
      </w:r>
      <w:r>
        <w:rPr>
          <w:lang w:eastAsia="ja-JP"/>
        </w:rPr>
        <w:t>競合サイト</w:t>
      </w:r>
      <w:r>
        <w:rPr>
          <w:lang w:eastAsia="ja-JP"/>
        </w:rPr>
        <w:t>URL3</w:t>
      </w:r>
      <w:r>
        <w:rPr>
          <w:lang w:eastAsia="ja-JP"/>
        </w:rPr>
        <w:t>件</w:t>
      </w:r>
      <w:r>
        <w:rPr>
          <w:lang w:eastAsia="ja-JP"/>
        </w:rPr>
        <w:t xml:space="preserve">  </w:t>
      </w:r>
      <w:r>
        <w:rPr>
          <w:lang w:eastAsia="ja-JP"/>
        </w:rPr>
        <w:br/>
        <w:t xml:space="preserve"># </w:t>
      </w:r>
      <w:r>
        <w:rPr>
          <w:lang w:eastAsia="ja-JP"/>
        </w:rPr>
        <w:t>出力形式</w:t>
      </w:r>
      <w:r>
        <w:rPr>
          <w:lang w:eastAsia="ja-JP"/>
        </w:rPr>
        <w:br/>
      </w:r>
      <w:r>
        <w:rPr>
          <w:lang w:eastAsia="ja-JP"/>
        </w:rPr>
        <w:t>表形式（項目：デザイン／構成／訴求点／独自性）</w:t>
      </w:r>
      <w:r>
        <w:rPr>
          <w:lang w:eastAsia="ja-JP"/>
        </w:rPr>
        <w:t xml:space="preserve">  </w:t>
      </w:r>
      <w:r>
        <w:rPr>
          <w:lang w:eastAsia="ja-JP"/>
        </w:rPr>
        <w:br/>
        <w:t xml:space="preserve"># </w:t>
      </w:r>
      <w:r>
        <w:rPr>
          <w:lang w:eastAsia="ja-JP"/>
        </w:rPr>
        <w:t>文体</w:t>
      </w:r>
      <w:r>
        <w:rPr>
          <w:lang w:eastAsia="ja-JP"/>
        </w:rPr>
        <w:br/>
      </w:r>
      <w:r>
        <w:rPr>
          <w:lang w:eastAsia="ja-JP"/>
        </w:rPr>
        <w:t>分析的かつ客観的に</w:t>
      </w:r>
      <w:r>
        <w:rPr>
          <w:lang w:eastAsia="ja-JP"/>
        </w:rPr>
        <w:t xml:space="preserve">  </w:t>
      </w:r>
      <w:r>
        <w:rPr>
          <w:lang w:eastAsia="ja-JP"/>
        </w:rPr>
        <w:br/>
        <w:t>```</w:t>
      </w:r>
    </w:p>
    <w:p w14:paraId="5B7A3836" w14:textId="77777777" w:rsidR="00346F93" w:rsidRDefault="00000000">
      <w:pPr>
        <w:rPr>
          <w:lang w:eastAsia="ja-JP"/>
        </w:rPr>
      </w:pPr>
      <w:r>
        <w:rPr>
          <w:lang w:eastAsia="ja-JP"/>
        </w:rPr>
        <w:t xml:space="preserve">● </w:t>
      </w:r>
      <w:r>
        <w:rPr>
          <w:lang w:eastAsia="ja-JP"/>
        </w:rPr>
        <w:t>含まれる要素：指示／入力指示／出力形式／文体</w:t>
      </w:r>
    </w:p>
    <w:p w14:paraId="7ACB5D62" w14:textId="77777777" w:rsidR="00346F93" w:rsidRDefault="00000000">
      <w:pPr>
        <w:rPr>
          <w:lang w:eastAsia="ja-JP"/>
        </w:rPr>
      </w:pPr>
      <w:r>
        <w:rPr>
          <w:lang w:eastAsia="ja-JP"/>
        </w:rPr>
        <w:t xml:space="preserve">● </w:t>
      </w:r>
      <w:r>
        <w:rPr>
          <w:lang w:eastAsia="ja-JP"/>
        </w:rPr>
        <w:t>カスタマイズ：自社分析列を追加して比較容易化。</w:t>
      </w:r>
    </w:p>
    <w:p w14:paraId="66CA7CC6" w14:textId="77777777" w:rsidR="00346F93" w:rsidRDefault="00000000">
      <w:pPr>
        <w:rPr>
          <w:lang w:eastAsia="ja-JP"/>
        </w:rPr>
      </w:pPr>
      <w:r>
        <w:rPr>
          <w:lang w:eastAsia="ja-JP"/>
        </w:rPr>
        <w:t>——————————————————————————————</w:t>
      </w:r>
    </w:p>
    <w:p w14:paraId="0121A1A8" w14:textId="77777777" w:rsidR="00346F93" w:rsidRDefault="00000000">
      <w:pPr>
        <w:pStyle w:val="21"/>
        <w:rPr>
          <w:lang w:eastAsia="ja-JP"/>
        </w:rPr>
      </w:pPr>
      <w:r>
        <w:rPr>
          <w:lang w:eastAsia="ja-JP"/>
        </w:rPr>
        <w:t>営業・顧客対応</w:t>
      </w:r>
    </w:p>
    <w:p w14:paraId="024368D3" w14:textId="77777777" w:rsidR="00346F93" w:rsidRDefault="00000000">
      <w:pPr>
        <w:pStyle w:val="31"/>
        <w:rPr>
          <w:lang w:eastAsia="ja-JP"/>
        </w:rPr>
      </w:pPr>
      <w:r>
        <w:rPr>
          <w:lang w:eastAsia="ja-JP"/>
        </w:rPr>
        <w:t>商談メモ要約</w:t>
      </w:r>
    </w:p>
    <w:p w14:paraId="6F19225E"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あなたは営業アシスタントです。以下の商談メモを要約し、意思決定に必要な要点を抽出してください。</w:t>
      </w:r>
      <w:r>
        <w:rPr>
          <w:lang w:eastAsia="ja-JP"/>
        </w:rPr>
        <w:t xml:space="preserve">  </w:t>
      </w:r>
      <w:r>
        <w:rPr>
          <w:lang w:eastAsia="ja-JP"/>
        </w:rPr>
        <w:br/>
        <w:t xml:space="preserve"># </w:t>
      </w:r>
      <w:r>
        <w:rPr>
          <w:lang w:eastAsia="ja-JP"/>
        </w:rPr>
        <w:t>入力</w:t>
      </w:r>
      <w:r>
        <w:rPr>
          <w:lang w:eastAsia="ja-JP"/>
        </w:rPr>
        <w:br/>
      </w:r>
      <w:r>
        <w:rPr>
          <w:lang w:eastAsia="ja-JP"/>
        </w:rPr>
        <w:t>商談メモ（貼付）</w:t>
      </w:r>
      <w:r>
        <w:rPr>
          <w:lang w:eastAsia="ja-JP"/>
        </w:rPr>
        <w:t xml:space="preserve">  </w:t>
      </w:r>
      <w:r>
        <w:rPr>
          <w:lang w:eastAsia="ja-JP"/>
        </w:rPr>
        <w:br/>
        <w:t xml:space="preserve"># </w:t>
      </w:r>
      <w:r>
        <w:rPr>
          <w:lang w:eastAsia="ja-JP"/>
        </w:rPr>
        <w:t>出力形式</w:t>
      </w:r>
      <w:r>
        <w:rPr>
          <w:lang w:eastAsia="ja-JP"/>
        </w:rPr>
        <w:br/>
      </w:r>
      <w:r>
        <w:rPr>
          <w:lang w:eastAsia="ja-JP"/>
        </w:rPr>
        <w:t>箇条書き</w:t>
      </w:r>
      <w:r>
        <w:rPr>
          <w:lang w:eastAsia="ja-JP"/>
        </w:rPr>
        <w:t>3</w:t>
      </w:r>
      <w:r>
        <w:rPr>
          <w:lang w:eastAsia="ja-JP"/>
        </w:rPr>
        <w:t>項目（目的／合意／次アクション）</w:t>
      </w:r>
      <w:r>
        <w:rPr>
          <w:lang w:eastAsia="ja-JP"/>
        </w:rPr>
        <w:t xml:space="preserve">  </w:t>
      </w:r>
      <w:r>
        <w:rPr>
          <w:lang w:eastAsia="ja-JP"/>
        </w:rPr>
        <w:br/>
        <w:t xml:space="preserve"># </w:t>
      </w:r>
      <w:r>
        <w:rPr>
          <w:lang w:eastAsia="ja-JP"/>
        </w:rPr>
        <w:t>制約</w:t>
      </w:r>
      <w:r>
        <w:rPr>
          <w:lang w:eastAsia="ja-JP"/>
        </w:rPr>
        <w:br/>
      </w:r>
      <w:r>
        <w:rPr>
          <w:lang w:eastAsia="ja-JP"/>
        </w:rPr>
        <w:t>各項目</w:t>
      </w:r>
      <w:r>
        <w:rPr>
          <w:lang w:eastAsia="ja-JP"/>
        </w:rPr>
        <w:t>80</w:t>
      </w:r>
      <w:r>
        <w:rPr>
          <w:lang w:eastAsia="ja-JP"/>
        </w:rPr>
        <w:t>字以内、主語を明確に</w:t>
      </w:r>
      <w:r>
        <w:rPr>
          <w:lang w:eastAsia="ja-JP"/>
        </w:rPr>
        <w:t xml:space="preserve">  </w:t>
      </w:r>
      <w:r>
        <w:rPr>
          <w:lang w:eastAsia="ja-JP"/>
        </w:rPr>
        <w:br/>
        <w:t xml:space="preserve"># </w:t>
      </w:r>
      <w:r>
        <w:rPr>
          <w:lang w:eastAsia="ja-JP"/>
        </w:rPr>
        <w:t>例示</w:t>
      </w:r>
      <w:r>
        <w:rPr>
          <w:lang w:eastAsia="ja-JP"/>
        </w:rPr>
        <w:br/>
      </w:r>
      <w:r>
        <w:rPr>
          <w:lang w:eastAsia="ja-JP"/>
        </w:rPr>
        <w:lastRenderedPageBreak/>
        <w:t>「次回：</w:t>
      </w:r>
      <w:r>
        <w:rPr>
          <w:lang w:eastAsia="ja-JP"/>
        </w:rPr>
        <w:t>10/30</w:t>
      </w:r>
      <w:r>
        <w:rPr>
          <w:lang w:eastAsia="ja-JP"/>
        </w:rPr>
        <w:t>までに見積草案送付（担当：</w:t>
      </w:r>
      <w:r>
        <w:rPr>
          <w:lang w:eastAsia="ja-JP"/>
        </w:rPr>
        <w:t>A</w:t>
      </w:r>
      <w:r>
        <w:rPr>
          <w:lang w:eastAsia="ja-JP"/>
        </w:rPr>
        <w:t>）」</w:t>
      </w:r>
      <w:r>
        <w:rPr>
          <w:lang w:eastAsia="ja-JP"/>
        </w:rPr>
        <w:t xml:space="preserve">  </w:t>
      </w:r>
      <w:r>
        <w:rPr>
          <w:lang w:eastAsia="ja-JP"/>
        </w:rPr>
        <w:br/>
        <w:t>```</w:t>
      </w:r>
    </w:p>
    <w:p w14:paraId="324872EF" w14:textId="77777777" w:rsidR="00346F93" w:rsidRDefault="00000000">
      <w:pPr>
        <w:rPr>
          <w:lang w:eastAsia="ja-JP"/>
        </w:rPr>
      </w:pPr>
      <w:r>
        <w:rPr>
          <w:lang w:eastAsia="ja-JP"/>
        </w:rPr>
        <w:t xml:space="preserve">● </w:t>
      </w:r>
      <w:r>
        <w:rPr>
          <w:lang w:eastAsia="ja-JP"/>
        </w:rPr>
        <w:t>含まれる要素：指示／入力指示／出力形式／制約／例示</w:t>
      </w:r>
    </w:p>
    <w:p w14:paraId="206E1304" w14:textId="77777777" w:rsidR="00346F93" w:rsidRDefault="00000000">
      <w:pPr>
        <w:rPr>
          <w:lang w:eastAsia="ja-JP"/>
        </w:rPr>
      </w:pPr>
      <w:r>
        <w:rPr>
          <w:lang w:eastAsia="ja-JP"/>
        </w:rPr>
        <w:t xml:space="preserve">● </w:t>
      </w:r>
      <w:r>
        <w:rPr>
          <w:lang w:eastAsia="ja-JP"/>
        </w:rPr>
        <w:t>カスタマイズ：フォーマットに「担当者・期日」列を追加。</w:t>
      </w:r>
    </w:p>
    <w:p w14:paraId="39DC5247" w14:textId="77777777" w:rsidR="00346F93" w:rsidRDefault="00000000">
      <w:pPr>
        <w:rPr>
          <w:lang w:eastAsia="ja-JP"/>
        </w:rPr>
      </w:pPr>
      <w:r>
        <w:rPr>
          <w:lang w:eastAsia="ja-JP"/>
        </w:rPr>
        <w:t>——————————————————————————————</w:t>
      </w:r>
    </w:p>
    <w:p w14:paraId="544D2EC1" w14:textId="77777777" w:rsidR="00346F93" w:rsidRDefault="00000000">
      <w:pPr>
        <w:pStyle w:val="31"/>
        <w:rPr>
          <w:lang w:eastAsia="ja-JP"/>
        </w:rPr>
      </w:pPr>
      <w:r>
        <w:rPr>
          <w:lang w:eastAsia="ja-JP"/>
        </w:rPr>
        <w:t>見込み客メール作成</w:t>
      </w:r>
    </w:p>
    <w:p w14:paraId="30078E76"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営業担当者として、以下のリード情報を基に初回接触メールを作成してください。</w:t>
      </w:r>
      <w:r>
        <w:rPr>
          <w:lang w:eastAsia="ja-JP"/>
        </w:rPr>
        <w:t xml:space="preserve">  </w:t>
      </w:r>
      <w:r>
        <w:rPr>
          <w:lang w:eastAsia="ja-JP"/>
        </w:rPr>
        <w:br/>
        <w:t xml:space="preserve"># </w:t>
      </w:r>
      <w:r>
        <w:rPr>
          <w:lang w:eastAsia="ja-JP"/>
        </w:rPr>
        <w:t>入力</w:t>
      </w:r>
      <w:r>
        <w:rPr>
          <w:lang w:eastAsia="ja-JP"/>
        </w:rPr>
        <w:br/>
      </w:r>
      <w:r>
        <w:rPr>
          <w:lang w:eastAsia="ja-JP"/>
        </w:rPr>
        <w:t>会社名／興味領域／展示会来場記録</w:t>
      </w:r>
      <w:r>
        <w:rPr>
          <w:lang w:eastAsia="ja-JP"/>
        </w:rPr>
        <w:t xml:space="preserve">  </w:t>
      </w:r>
      <w:r>
        <w:rPr>
          <w:lang w:eastAsia="ja-JP"/>
        </w:rPr>
        <w:br/>
        <w:t xml:space="preserve"># </w:t>
      </w:r>
      <w:r>
        <w:rPr>
          <w:lang w:eastAsia="ja-JP"/>
        </w:rPr>
        <w:t>出力形式</w:t>
      </w:r>
      <w:r>
        <w:rPr>
          <w:lang w:eastAsia="ja-JP"/>
        </w:rPr>
        <w:br/>
      </w:r>
      <w:r>
        <w:rPr>
          <w:lang w:eastAsia="ja-JP"/>
        </w:rPr>
        <w:t>件名＋本文（挨拶・提案・</w:t>
      </w:r>
      <w:r>
        <w:rPr>
          <w:lang w:eastAsia="ja-JP"/>
        </w:rPr>
        <w:t>CTA</w:t>
      </w:r>
      <w:r>
        <w:rPr>
          <w:lang w:eastAsia="ja-JP"/>
        </w:rPr>
        <w:t>）</w:t>
      </w:r>
      <w:r>
        <w:rPr>
          <w:lang w:eastAsia="ja-JP"/>
        </w:rPr>
        <w:t xml:space="preserve">  </w:t>
      </w:r>
      <w:r>
        <w:rPr>
          <w:lang w:eastAsia="ja-JP"/>
        </w:rPr>
        <w:br/>
        <w:t xml:space="preserve"># </w:t>
      </w:r>
      <w:r>
        <w:rPr>
          <w:lang w:eastAsia="ja-JP"/>
        </w:rPr>
        <w:t>文体</w:t>
      </w:r>
      <w:r>
        <w:rPr>
          <w:lang w:eastAsia="ja-JP"/>
        </w:rPr>
        <w:br/>
      </w:r>
      <w:r>
        <w:rPr>
          <w:lang w:eastAsia="ja-JP"/>
        </w:rPr>
        <w:t>誠実でフレンドリーなビジネス文体</w:t>
      </w:r>
      <w:r>
        <w:rPr>
          <w:lang w:eastAsia="ja-JP"/>
        </w:rPr>
        <w:t xml:space="preserve">  </w:t>
      </w:r>
      <w:r>
        <w:rPr>
          <w:lang w:eastAsia="ja-JP"/>
        </w:rPr>
        <w:br/>
        <w:t xml:space="preserve"># </w:t>
      </w:r>
      <w:r>
        <w:rPr>
          <w:lang w:eastAsia="ja-JP"/>
        </w:rPr>
        <w:t>制約</w:t>
      </w:r>
      <w:r>
        <w:rPr>
          <w:lang w:eastAsia="ja-JP"/>
        </w:rPr>
        <w:br/>
      </w:r>
      <w:r>
        <w:rPr>
          <w:lang w:eastAsia="ja-JP"/>
        </w:rPr>
        <w:t>本文</w:t>
      </w:r>
      <w:r>
        <w:rPr>
          <w:lang w:eastAsia="ja-JP"/>
        </w:rPr>
        <w:t>300</w:t>
      </w:r>
      <w:r>
        <w:rPr>
          <w:lang w:eastAsia="ja-JP"/>
        </w:rPr>
        <w:t>字以内</w:t>
      </w:r>
      <w:r>
        <w:rPr>
          <w:lang w:eastAsia="ja-JP"/>
        </w:rPr>
        <w:t xml:space="preserve">  </w:t>
      </w:r>
      <w:r>
        <w:rPr>
          <w:lang w:eastAsia="ja-JP"/>
        </w:rPr>
        <w:br/>
        <w:t>```</w:t>
      </w:r>
    </w:p>
    <w:p w14:paraId="2CF1115F" w14:textId="77777777" w:rsidR="00346F93" w:rsidRDefault="00000000">
      <w:pPr>
        <w:rPr>
          <w:lang w:eastAsia="ja-JP"/>
        </w:rPr>
      </w:pPr>
      <w:r>
        <w:rPr>
          <w:lang w:eastAsia="ja-JP"/>
        </w:rPr>
        <w:t xml:space="preserve">● </w:t>
      </w:r>
      <w:r>
        <w:rPr>
          <w:lang w:eastAsia="ja-JP"/>
        </w:rPr>
        <w:t>含まれる要素：指示／入力指示／出力形式／文体／制約</w:t>
      </w:r>
    </w:p>
    <w:p w14:paraId="37342E72" w14:textId="77777777" w:rsidR="00346F93" w:rsidRDefault="00000000">
      <w:pPr>
        <w:rPr>
          <w:lang w:eastAsia="ja-JP"/>
        </w:rPr>
      </w:pPr>
      <w:r>
        <w:rPr>
          <w:lang w:eastAsia="ja-JP"/>
        </w:rPr>
        <w:t xml:space="preserve">● </w:t>
      </w:r>
      <w:r>
        <w:rPr>
          <w:lang w:eastAsia="ja-JP"/>
        </w:rPr>
        <w:t>カスタマイズ：</w:t>
      </w:r>
      <w:r>
        <w:rPr>
          <w:lang w:eastAsia="ja-JP"/>
        </w:rPr>
        <w:t>CTA</w:t>
      </w:r>
      <w:r>
        <w:rPr>
          <w:lang w:eastAsia="ja-JP"/>
        </w:rPr>
        <w:t>を「資料請求」から「打合せ設定」に変更可能。</w:t>
      </w:r>
    </w:p>
    <w:p w14:paraId="67E6A972" w14:textId="77777777" w:rsidR="00346F93" w:rsidRDefault="00000000">
      <w:pPr>
        <w:rPr>
          <w:lang w:eastAsia="ja-JP"/>
        </w:rPr>
      </w:pPr>
      <w:r>
        <w:rPr>
          <w:lang w:eastAsia="ja-JP"/>
        </w:rPr>
        <w:t>——————————————————————————————</w:t>
      </w:r>
    </w:p>
    <w:p w14:paraId="16FF790C" w14:textId="77777777" w:rsidR="00346F93" w:rsidRDefault="00000000">
      <w:pPr>
        <w:pStyle w:val="31"/>
        <w:rPr>
          <w:lang w:eastAsia="ja-JP"/>
        </w:rPr>
      </w:pPr>
      <w:r>
        <w:rPr>
          <w:lang w:eastAsia="ja-JP"/>
        </w:rPr>
        <w:t>クレーム対応文案</w:t>
      </w:r>
    </w:p>
    <w:p w14:paraId="61D373C9"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カスタマーサポート担当として、以下のクレーム内容に対する返信文を作成してください。</w:t>
      </w:r>
      <w:r>
        <w:rPr>
          <w:lang w:eastAsia="ja-JP"/>
        </w:rPr>
        <w:t xml:space="preserve">  </w:t>
      </w:r>
      <w:r>
        <w:rPr>
          <w:lang w:eastAsia="ja-JP"/>
        </w:rPr>
        <w:br/>
        <w:t xml:space="preserve"># </w:t>
      </w:r>
      <w:r>
        <w:rPr>
          <w:lang w:eastAsia="ja-JP"/>
        </w:rPr>
        <w:t>入力</w:t>
      </w:r>
      <w:r>
        <w:rPr>
          <w:lang w:eastAsia="ja-JP"/>
        </w:rPr>
        <w:br/>
      </w:r>
      <w:r>
        <w:rPr>
          <w:lang w:eastAsia="ja-JP"/>
        </w:rPr>
        <w:t>クレーム文（貼付）</w:t>
      </w:r>
      <w:r>
        <w:rPr>
          <w:lang w:eastAsia="ja-JP"/>
        </w:rPr>
        <w:t xml:space="preserve">  </w:t>
      </w:r>
      <w:r>
        <w:rPr>
          <w:lang w:eastAsia="ja-JP"/>
        </w:rPr>
        <w:br/>
        <w:t xml:space="preserve"># </w:t>
      </w:r>
      <w:r>
        <w:rPr>
          <w:lang w:eastAsia="ja-JP"/>
        </w:rPr>
        <w:t>出力形式</w:t>
      </w:r>
      <w:r>
        <w:rPr>
          <w:lang w:eastAsia="ja-JP"/>
        </w:rPr>
        <w:br/>
      </w:r>
      <w:r>
        <w:rPr>
          <w:lang w:eastAsia="ja-JP"/>
        </w:rPr>
        <w:t>挨拶・問題認識・謝罪・対応策・締めの構成</w:t>
      </w:r>
      <w:r>
        <w:rPr>
          <w:lang w:eastAsia="ja-JP"/>
        </w:rPr>
        <w:t xml:space="preserve">  </w:t>
      </w:r>
      <w:r>
        <w:rPr>
          <w:lang w:eastAsia="ja-JP"/>
        </w:rPr>
        <w:br/>
        <w:t xml:space="preserve"># </w:t>
      </w:r>
      <w:r>
        <w:rPr>
          <w:lang w:eastAsia="ja-JP"/>
        </w:rPr>
        <w:t>文体</w:t>
      </w:r>
      <w:r>
        <w:rPr>
          <w:lang w:eastAsia="ja-JP"/>
        </w:rPr>
        <w:br/>
      </w:r>
      <w:r>
        <w:rPr>
          <w:lang w:eastAsia="ja-JP"/>
        </w:rPr>
        <w:t>丁寧かつ誠実なトーン</w:t>
      </w:r>
      <w:r>
        <w:rPr>
          <w:lang w:eastAsia="ja-JP"/>
        </w:rPr>
        <w:t xml:space="preserve">  </w:t>
      </w:r>
      <w:r>
        <w:rPr>
          <w:lang w:eastAsia="ja-JP"/>
        </w:rPr>
        <w:br/>
        <w:t xml:space="preserve"># </w:t>
      </w:r>
      <w:r>
        <w:rPr>
          <w:lang w:eastAsia="ja-JP"/>
        </w:rPr>
        <w:t>制約</w:t>
      </w:r>
      <w:r>
        <w:rPr>
          <w:lang w:eastAsia="ja-JP"/>
        </w:rPr>
        <w:br/>
      </w:r>
      <w:r>
        <w:rPr>
          <w:lang w:eastAsia="ja-JP"/>
        </w:rPr>
        <w:t>顧客感情を逆なでしない表現</w:t>
      </w:r>
      <w:r>
        <w:rPr>
          <w:lang w:eastAsia="ja-JP"/>
        </w:rPr>
        <w:t xml:space="preserve">  </w:t>
      </w:r>
      <w:r>
        <w:rPr>
          <w:lang w:eastAsia="ja-JP"/>
        </w:rPr>
        <w:br/>
        <w:t>```</w:t>
      </w:r>
    </w:p>
    <w:p w14:paraId="080DC93A" w14:textId="77777777" w:rsidR="00346F93" w:rsidRDefault="00000000">
      <w:pPr>
        <w:rPr>
          <w:lang w:eastAsia="ja-JP"/>
        </w:rPr>
      </w:pPr>
      <w:r>
        <w:rPr>
          <w:lang w:eastAsia="ja-JP"/>
        </w:rPr>
        <w:lastRenderedPageBreak/>
        <w:t xml:space="preserve">● </w:t>
      </w:r>
      <w:r>
        <w:rPr>
          <w:lang w:eastAsia="ja-JP"/>
        </w:rPr>
        <w:t>含まれる要素：指示／入力指示／出力形式／文体／制約</w:t>
      </w:r>
    </w:p>
    <w:p w14:paraId="13ED7C6E" w14:textId="77777777" w:rsidR="00346F93" w:rsidRDefault="00000000">
      <w:pPr>
        <w:rPr>
          <w:lang w:eastAsia="ja-JP"/>
        </w:rPr>
      </w:pPr>
      <w:r>
        <w:rPr>
          <w:lang w:eastAsia="ja-JP"/>
        </w:rPr>
        <w:t xml:space="preserve">● </w:t>
      </w:r>
      <w:r>
        <w:rPr>
          <w:lang w:eastAsia="ja-JP"/>
        </w:rPr>
        <w:t>カスタマイズ：社内承認テンプレートに組み込みやすい構成に変更。</w:t>
      </w:r>
    </w:p>
    <w:p w14:paraId="18CB50F2" w14:textId="77777777" w:rsidR="00346F93" w:rsidRDefault="00000000">
      <w:pPr>
        <w:rPr>
          <w:lang w:eastAsia="ja-JP"/>
        </w:rPr>
      </w:pPr>
      <w:r>
        <w:rPr>
          <w:lang w:eastAsia="ja-JP"/>
        </w:rPr>
        <w:t>——————————————————————————————</w:t>
      </w:r>
    </w:p>
    <w:p w14:paraId="4AED043E" w14:textId="77777777" w:rsidR="00346F93" w:rsidRDefault="00000000">
      <w:pPr>
        <w:pStyle w:val="31"/>
        <w:rPr>
          <w:lang w:eastAsia="ja-JP"/>
        </w:rPr>
      </w:pPr>
      <w:r>
        <w:rPr>
          <w:lang w:eastAsia="ja-JP"/>
        </w:rPr>
        <w:t>顧客提案書概要生成</w:t>
      </w:r>
    </w:p>
    <w:p w14:paraId="01C89E70"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営業企画担当として、以下の顧客課題をもとに提案書概要を作成してください。</w:t>
      </w:r>
      <w:r>
        <w:rPr>
          <w:lang w:eastAsia="ja-JP"/>
        </w:rPr>
        <w:t xml:space="preserve">  </w:t>
      </w:r>
      <w:r>
        <w:rPr>
          <w:lang w:eastAsia="ja-JP"/>
        </w:rPr>
        <w:br/>
        <w:t xml:space="preserve"># </w:t>
      </w:r>
      <w:r>
        <w:rPr>
          <w:lang w:eastAsia="ja-JP"/>
        </w:rPr>
        <w:t>入力</w:t>
      </w:r>
      <w:r>
        <w:rPr>
          <w:lang w:eastAsia="ja-JP"/>
        </w:rPr>
        <w:br/>
      </w:r>
      <w:r>
        <w:rPr>
          <w:lang w:eastAsia="ja-JP"/>
        </w:rPr>
        <w:t>顧客の課題・目的（貼付）</w:t>
      </w:r>
      <w:r>
        <w:rPr>
          <w:lang w:eastAsia="ja-JP"/>
        </w:rPr>
        <w:t xml:space="preserve">  </w:t>
      </w:r>
      <w:r>
        <w:rPr>
          <w:lang w:eastAsia="ja-JP"/>
        </w:rPr>
        <w:br/>
        <w:t xml:space="preserve"># </w:t>
      </w:r>
      <w:r>
        <w:rPr>
          <w:lang w:eastAsia="ja-JP"/>
        </w:rPr>
        <w:t>出力形式</w:t>
      </w:r>
      <w:r>
        <w:rPr>
          <w:lang w:eastAsia="ja-JP"/>
        </w:rPr>
        <w:br/>
      </w:r>
      <w:r>
        <w:rPr>
          <w:lang w:eastAsia="ja-JP"/>
        </w:rPr>
        <w:t>構成案（背景／提案内容／期待効果／次のステップ）</w:t>
      </w:r>
      <w:r>
        <w:rPr>
          <w:lang w:eastAsia="ja-JP"/>
        </w:rPr>
        <w:t xml:space="preserve">  </w:t>
      </w:r>
      <w:r>
        <w:rPr>
          <w:lang w:eastAsia="ja-JP"/>
        </w:rPr>
        <w:br/>
        <w:t xml:space="preserve"># </w:t>
      </w:r>
      <w:r>
        <w:rPr>
          <w:lang w:eastAsia="ja-JP"/>
        </w:rPr>
        <w:t>制約</w:t>
      </w:r>
      <w:r>
        <w:rPr>
          <w:lang w:eastAsia="ja-JP"/>
        </w:rPr>
        <w:br/>
      </w:r>
      <w:r>
        <w:rPr>
          <w:lang w:eastAsia="ja-JP"/>
        </w:rPr>
        <w:t>全体</w:t>
      </w:r>
      <w:r>
        <w:rPr>
          <w:lang w:eastAsia="ja-JP"/>
        </w:rPr>
        <w:t>400</w:t>
      </w:r>
      <w:r>
        <w:rPr>
          <w:lang w:eastAsia="ja-JP"/>
        </w:rPr>
        <w:t>字以内</w:t>
      </w:r>
      <w:r>
        <w:rPr>
          <w:lang w:eastAsia="ja-JP"/>
        </w:rPr>
        <w:t xml:space="preserve">  </w:t>
      </w:r>
      <w:r>
        <w:rPr>
          <w:lang w:eastAsia="ja-JP"/>
        </w:rPr>
        <w:br/>
        <w:t>```</w:t>
      </w:r>
    </w:p>
    <w:p w14:paraId="0872CEFC" w14:textId="77777777" w:rsidR="00346F93" w:rsidRDefault="00000000">
      <w:pPr>
        <w:rPr>
          <w:lang w:eastAsia="ja-JP"/>
        </w:rPr>
      </w:pPr>
      <w:r>
        <w:rPr>
          <w:lang w:eastAsia="ja-JP"/>
        </w:rPr>
        <w:t xml:space="preserve">● </w:t>
      </w:r>
      <w:r>
        <w:rPr>
          <w:lang w:eastAsia="ja-JP"/>
        </w:rPr>
        <w:t>含まれる要素：指示／入力指示／出力形式／制約</w:t>
      </w:r>
    </w:p>
    <w:p w14:paraId="377B580A" w14:textId="77777777" w:rsidR="00346F93" w:rsidRDefault="00000000">
      <w:pPr>
        <w:rPr>
          <w:lang w:eastAsia="ja-JP"/>
        </w:rPr>
      </w:pPr>
      <w:r>
        <w:rPr>
          <w:lang w:eastAsia="ja-JP"/>
        </w:rPr>
        <w:t xml:space="preserve">● </w:t>
      </w:r>
      <w:r>
        <w:rPr>
          <w:lang w:eastAsia="ja-JP"/>
        </w:rPr>
        <w:t>カスタマイズ：自社製品ごとにフォーマットを複製可能。</w:t>
      </w:r>
    </w:p>
    <w:p w14:paraId="11ED54D6" w14:textId="77777777" w:rsidR="00346F93" w:rsidRDefault="00000000">
      <w:pPr>
        <w:rPr>
          <w:lang w:eastAsia="ja-JP"/>
        </w:rPr>
      </w:pPr>
      <w:r>
        <w:rPr>
          <w:lang w:eastAsia="ja-JP"/>
        </w:rPr>
        <w:t>——————————————————————————————</w:t>
      </w:r>
    </w:p>
    <w:p w14:paraId="58DC5ECC" w14:textId="77777777" w:rsidR="00346F93" w:rsidRDefault="00000000">
      <w:pPr>
        <w:pStyle w:val="31"/>
        <w:rPr>
          <w:lang w:eastAsia="ja-JP"/>
        </w:rPr>
      </w:pPr>
      <w:r>
        <w:rPr>
          <w:lang w:eastAsia="ja-JP"/>
        </w:rPr>
        <w:t>顧客ヒアリング記録整理</w:t>
      </w:r>
    </w:p>
    <w:p w14:paraId="192D95C6"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あなたは営業マネージャーです。以下のヒアリングメモを読み、顧客ニーズをカテゴリ別に整理してください。</w:t>
      </w:r>
      <w:r>
        <w:rPr>
          <w:lang w:eastAsia="ja-JP"/>
        </w:rPr>
        <w:t xml:space="preserve">  </w:t>
      </w:r>
      <w:r>
        <w:rPr>
          <w:lang w:eastAsia="ja-JP"/>
        </w:rPr>
        <w:br/>
        <w:t xml:space="preserve"># </w:t>
      </w:r>
      <w:r>
        <w:rPr>
          <w:lang w:eastAsia="ja-JP"/>
        </w:rPr>
        <w:t>入力</w:t>
      </w:r>
      <w:r>
        <w:rPr>
          <w:lang w:eastAsia="ja-JP"/>
        </w:rPr>
        <w:br/>
      </w:r>
      <w:r>
        <w:rPr>
          <w:lang w:eastAsia="ja-JP"/>
        </w:rPr>
        <w:t>ヒアリング記録（貼付）</w:t>
      </w:r>
      <w:r>
        <w:rPr>
          <w:lang w:eastAsia="ja-JP"/>
        </w:rPr>
        <w:t xml:space="preserve">  </w:t>
      </w:r>
      <w:r>
        <w:rPr>
          <w:lang w:eastAsia="ja-JP"/>
        </w:rPr>
        <w:br/>
        <w:t xml:space="preserve"># </w:t>
      </w:r>
      <w:r>
        <w:rPr>
          <w:lang w:eastAsia="ja-JP"/>
        </w:rPr>
        <w:t>出力形式</w:t>
      </w:r>
      <w:r>
        <w:rPr>
          <w:lang w:eastAsia="ja-JP"/>
        </w:rPr>
        <w:br/>
      </w:r>
      <w:r>
        <w:rPr>
          <w:lang w:eastAsia="ja-JP"/>
        </w:rPr>
        <w:t>表形式（列：課題／要望／背景／提案機会）</w:t>
      </w:r>
      <w:r>
        <w:rPr>
          <w:lang w:eastAsia="ja-JP"/>
        </w:rPr>
        <w:t xml:space="preserve">  </w:t>
      </w:r>
      <w:r>
        <w:rPr>
          <w:lang w:eastAsia="ja-JP"/>
        </w:rPr>
        <w:br/>
        <w:t>```</w:t>
      </w:r>
    </w:p>
    <w:p w14:paraId="04D7825C" w14:textId="77777777" w:rsidR="00346F93" w:rsidRDefault="00000000">
      <w:pPr>
        <w:rPr>
          <w:lang w:eastAsia="ja-JP"/>
        </w:rPr>
      </w:pPr>
      <w:r>
        <w:rPr>
          <w:lang w:eastAsia="ja-JP"/>
        </w:rPr>
        <w:t xml:space="preserve">● </w:t>
      </w:r>
      <w:r>
        <w:rPr>
          <w:lang w:eastAsia="ja-JP"/>
        </w:rPr>
        <w:t>含まれる要素：指示／入力指示／出力形式</w:t>
      </w:r>
    </w:p>
    <w:p w14:paraId="5AB0A417" w14:textId="77777777" w:rsidR="00346F93" w:rsidRDefault="00000000">
      <w:pPr>
        <w:rPr>
          <w:lang w:eastAsia="ja-JP"/>
        </w:rPr>
      </w:pPr>
      <w:r>
        <w:rPr>
          <w:lang w:eastAsia="ja-JP"/>
        </w:rPr>
        <w:t xml:space="preserve">● </w:t>
      </w:r>
      <w:r>
        <w:rPr>
          <w:lang w:eastAsia="ja-JP"/>
        </w:rPr>
        <w:t>カスタマイズ：顧客セグメント別に色分けして視認性を向上。</w:t>
      </w:r>
    </w:p>
    <w:p w14:paraId="4593E7B0" w14:textId="77777777" w:rsidR="00346F93" w:rsidRDefault="00000000">
      <w:pPr>
        <w:rPr>
          <w:lang w:eastAsia="ja-JP"/>
        </w:rPr>
      </w:pPr>
      <w:r>
        <w:rPr>
          <w:lang w:eastAsia="ja-JP"/>
        </w:rPr>
        <w:t>——————————————————————————————</w:t>
      </w:r>
    </w:p>
    <w:p w14:paraId="562C22E7" w14:textId="77777777" w:rsidR="00346F93" w:rsidRDefault="00000000">
      <w:pPr>
        <w:pStyle w:val="1"/>
        <w:rPr>
          <w:lang w:eastAsia="ja-JP"/>
        </w:rPr>
      </w:pPr>
      <w:r>
        <w:rPr>
          <w:lang w:eastAsia="ja-JP"/>
        </w:rPr>
        <w:lastRenderedPageBreak/>
        <w:t>業務別プロンプトテンプレート集（後半</w:t>
      </w:r>
      <w:r>
        <w:rPr>
          <w:lang w:eastAsia="ja-JP"/>
        </w:rPr>
        <w:t>20</w:t>
      </w:r>
      <w:r>
        <w:rPr>
          <w:lang w:eastAsia="ja-JP"/>
        </w:rPr>
        <w:t>種類）</w:t>
      </w:r>
    </w:p>
    <w:p w14:paraId="7643DB32" w14:textId="77777777" w:rsidR="00346F93" w:rsidRDefault="00000000">
      <w:pPr>
        <w:rPr>
          <w:lang w:eastAsia="ja-JP"/>
        </w:rPr>
      </w:pPr>
      <w:r>
        <w:rPr>
          <w:lang w:eastAsia="ja-JP"/>
        </w:rPr>
        <w:t>生成</w:t>
      </w:r>
      <w:r>
        <w:rPr>
          <w:lang w:eastAsia="ja-JP"/>
        </w:rPr>
        <w:t>AI</w:t>
      </w:r>
      <w:r>
        <w:rPr>
          <w:lang w:eastAsia="ja-JP"/>
        </w:rPr>
        <w:t>セミナー資料用｜プロンプトエンジニアリングの実践例（設計・製造／経営企画・分析／人事・教育／総務・事務・法務・会計）</w:t>
      </w:r>
      <w:r>
        <w:rPr>
          <w:lang w:eastAsia="ja-JP"/>
        </w:rPr>
        <w:br/>
      </w:r>
    </w:p>
    <w:p w14:paraId="243D00DB" w14:textId="77777777" w:rsidR="00346F93" w:rsidRDefault="00000000">
      <w:pPr>
        <w:pStyle w:val="21"/>
        <w:rPr>
          <w:lang w:eastAsia="ja-JP"/>
        </w:rPr>
      </w:pPr>
      <w:r>
        <w:rPr>
          <w:lang w:eastAsia="ja-JP"/>
        </w:rPr>
        <w:t>設計・製造</w:t>
      </w:r>
    </w:p>
    <w:p w14:paraId="5356966B" w14:textId="77777777" w:rsidR="00346F93" w:rsidRDefault="00000000">
      <w:pPr>
        <w:pStyle w:val="31"/>
        <w:rPr>
          <w:lang w:eastAsia="ja-JP"/>
        </w:rPr>
      </w:pPr>
      <w:r>
        <w:rPr>
          <w:lang w:eastAsia="ja-JP"/>
        </w:rPr>
        <w:t>品質データの分析（異常傾向検出）</w:t>
      </w:r>
    </w:p>
    <w:p w14:paraId="3BD55DF0"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あなたは品質保証エンジニアです。以下の品質検査データを分析し、異常傾向を検出してください。</w:t>
      </w:r>
      <w:r>
        <w:rPr>
          <w:lang w:eastAsia="ja-JP"/>
        </w:rPr>
        <w:t xml:space="preserve">  </w:t>
      </w:r>
      <w:r>
        <w:rPr>
          <w:lang w:eastAsia="ja-JP"/>
        </w:rPr>
        <w:br/>
        <w:t xml:space="preserve"># </w:t>
      </w:r>
      <w:r>
        <w:rPr>
          <w:lang w:eastAsia="ja-JP"/>
        </w:rPr>
        <w:t>入力</w:t>
      </w:r>
      <w:r>
        <w:rPr>
          <w:lang w:eastAsia="ja-JP"/>
        </w:rPr>
        <w:br/>
      </w:r>
      <w:r>
        <w:rPr>
          <w:lang w:eastAsia="ja-JP"/>
        </w:rPr>
        <w:t>品質データ（</w:t>
      </w:r>
      <w:r>
        <w:rPr>
          <w:lang w:eastAsia="ja-JP"/>
        </w:rPr>
        <w:t>CSV</w:t>
      </w:r>
      <w:r>
        <w:rPr>
          <w:lang w:eastAsia="ja-JP"/>
        </w:rPr>
        <w:t>または表形式）</w:t>
      </w:r>
      <w:r>
        <w:rPr>
          <w:lang w:eastAsia="ja-JP"/>
        </w:rPr>
        <w:t xml:space="preserve">  </w:t>
      </w:r>
      <w:r>
        <w:rPr>
          <w:lang w:eastAsia="ja-JP"/>
        </w:rPr>
        <w:br/>
        <w:t xml:space="preserve"># </w:t>
      </w:r>
      <w:r>
        <w:rPr>
          <w:lang w:eastAsia="ja-JP"/>
        </w:rPr>
        <w:t>出力形式</w:t>
      </w:r>
      <w:r>
        <w:rPr>
          <w:lang w:eastAsia="ja-JP"/>
        </w:rPr>
        <w:br/>
      </w:r>
      <w:r>
        <w:rPr>
          <w:lang w:eastAsia="ja-JP"/>
        </w:rPr>
        <w:t>箇条書き</w:t>
      </w:r>
      <w:r>
        <w:rPr>
          <w:lang w:eastAsia="ja-JP"/>
        </w:rPr>
        <w:t>3</w:t>
      </w:r>
      <w:r>
        <w:rPr>
          <w:lang w:eastAsia="ja-JP"/>
        </w:rPr>
        <w:t>項目（異常内容／影響工程／推定原因）</w:t>
      </w:r>
      <w:r>
        <w:rPr>
          <w:lang w:eastAsia="ja-JP"/>
        </w:rPr>
        <w:t xml:space="preserve">  </w:t>
      </w:r>
      <w:r>
        <w:rPr>
          <w:lang w:eastAsia="ja-JP"/>
        </w:rPr>
        <w:br/>
        <w:t xml:space="preserve"># </w:t>
      </w:r>
      <w:r>
        <w:rPr>
          <w:lang w:eastAsia="ja-JP"/>
        </w:rPr>
        <w:t>制約</w:t>
      </w:r>
      <w:r>
        <w:rPr>
          <w:lang w:eastAsia="ja-JP"/>
        </w:rPr>
        <w:br/>
      </w:r>
      <w:r>
        <w:rPr>
          <w:lang w:eastAsia="ja-JP"/>
        </w:rPr>
        <w:t>統計的に有意な差がある項目を優先</w:t>
      </w:r>
      <w:r>
        <w:rPr>
          <w:lang w:eastAsia="ja-JP"/>
        </w:rPr>
        <w:t xml:space="preserve">  </w:t>
      </w:r>
      <w:r>
        <w:rPr>
          <w:lang w:eastAsia="ja-JP"/>
        </w:rPr>
        <w:br/>
        <w:t xml:space="preserve"># </w:t>
      </w:r>
      <w:r>
        <w:rPr>
          <w:lang w:eastAsia="ja-JP"/>
        </w:rPr>
        <w:t>例示</w:t>
      </w:r>
      <w:r>
        <w:rPr>
          <w:lang w:eastAsia="ja-JP"/>
        </w:rPr>
        <w:br/>
      </w:r>
      <w:r>
        <w:rPr>
          <w:lang w:eastAsia="ja-JP"/>
        </w:rPr>
        <w:t>「工程</w:t>
      </w:r>
      <w:r>
        <w:rPr>
          <w:lang w:eastAsia="ja-JP"/>
        </w:rPr>
        <w:t>B</w:t>
      </w:r>
      <w:r>
        <w:rPr>
          <w:lang w:eastAsia="ja-JP"/>
        </w:rPr>
        <w:t>：寸法</w:t>
      </w:r>
      <w:r>
        <w:rPr>
          <w:lang w:eastAsia="ja-JP"/>
        </w:rPr>
        <w:t>X</w:t>
      </w:r>
      <w:r>
        <w:rPr>
          <w:lang w:eastAsia="ja-JP"/>
        </w:rPr>
        <w:t>が平均＋</w:t>
      </w:r>
      <w:r>
        <w:rPr>
          <w:lang w:eastAsia="ja-JP"/>
        </w:rPr>
        <w:t>2</w:t>
      </w:r>
      <w:r>
        <w:t>σ</w:t>
      </w:r>
      <w:r>
        <w:rPr>
          <w:lang w:eastAsia="ja-JP"/>
        </w:rPr>
        <w:t>を超過</w:t>
      </w:r>
      <w:r>
        <w:rPr>
          <w:lang w:eastAsia="ja-JP"/>
        </w:rPr>
        <w:t xml:space="preserve"> → </w:t>
      </w:r>
      <w:r>
        <w:rPr>
          <w:lang w:eastAsia="ja-JP"/>
        </w:rPr>
        <w:t>校正機のズレ」</w:t>
      </w:r>
      <w:r>
        <w:rPr>
          <w:lang w:eastAsia="ja-JP"/>
        </w:rPr>
        <w:t xml:space="preserve">  </w:t>
      </w:r>
      <w:r>
        <w:rPr>
          <w:lang w:eastAsia="ja-JP"/>
        </w:rPr>
        <w:br/>
        <w:t>```</w:t>
      </w:r>
    </w:p>
    <w:p w14:paraId="03819C94" w14:textId="77777777" w:rsidR="00346F93" w:rsidRDefault="00000000">
      <w:pPr>
        <w:rPr>
          <w:lang w:eastAsia="ja-JP"/>
        </w:rPr>
      </w:pPr>
      <w:r>
        <w:rPr>
          <w:lang w:eastAsia="ja-JP"/>
        </w:rPr>
        <w:t xml:space="preserve">● </w:t>
      </w:r>
      <w:r>
        <w:rPr>
          <w:lang w:eastAsia="ja-JP"/>
        </w:rPr>
        <w:t>含まれる要素：指示／入力指示／出力形式／制約／例示</w:t>
      </w:r>
    </w:p>
    <w:p w14:paraId="1E608BD2" w14:textId="77777777" w:rsidR="00346F93" w:rsidRDefault="00000000">
      <w:pPr>
        <w:rPr>
          <w:lang w:eastAsia="ja-JP"/>
        </w:rPr>
      </w:pPr>
      <w:r>
        <w:rPr>
          <w:lang w:eastAsia="ja-JP"/>
        </w:rPr>
        <w:t xml:space="preserve">● </w:t>
      </w:r>
      <w:r>
        <w:rPr>
          <w:lang w:eastAsia="ja-JP"/>
        </w:rPr>
        <w:t>カスタマイズ：閾値設定を可変にし、社内基準値での分析に対応。</w:t>
      </w:r>
    </w:p>
    <w:p w14:paraId="78E0B7A6" w14:textId="77777777" w:rsidR="00346F93" w:rsidRDefault="00000000">
      <w:pPr>
        <w:rPr>
          <w:lang w:eastAsia="ja-JP"/>
        </w:rPr>
      </w:pPr>
      <w:r>
        <w:rPr>
          <w:lang w:eastAsia="ja-JP"/>
        </w:rPr>
        <w:t>——————————————————————————————</w:t>
      </w:r>
    </w:p>
    <w:p w14:paraId="5FF25CA1" w14:textId="77777777" w:rsidR="00346F93" w:rsidRDefault="00000000">
      <w:pPr>
        <w:pStyle w:val="31"/>
        <w:rPr>
          <w:lang w:eastAsia="ja-JP"/>
        </w:rPr>
      </w:pPr>
      <w:r>
        <w:rPr>
          <w:lang w:eastAsia="ja-JP"/>
        </w:rPr>
        <w:t>工場の導線分析（レイアウト最適化）</w:t>
      </w:r>
    </w:p>
    <w:p w14:paraId="6FD87A1B"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生産技術担当として、以下の工場レイアウト情報をもとに、作業導線の改善案を提案してください。</w:t>
      </w:r>
      <w:r>
        <w:rPr>
          <w:lang w:eastAsia="ja-JP"/>
        </w:rPr>
        <w:t xml:space="preserve">  </w:t>
      </w:r>
      <w:r>
        <w:rPr>
          <w:lang w:eastAsia="ja-JP"/>
        </w:rPr>
        <w:br/>
        <w:t xml:space="preserve"># </w:t>
      </w:r>
      <w:r>
        <w:rPr>
          <w:lang w:eastAsia="ja-JP"/>
        </w:rPr>
        <w:t>入力</w:t>
      </w:r>
      <w:r>
        <w:rPr>
          <w:lang w:eastAsia="ja-JP"/>
        </w:rPr>
        <w:br/>
      </w:r>
      <w:r>
        <w:rPr>
          <w:lang w:eastAsia="ja-JP"/>
        </w:rPr>
        <w:t>レイアウト図・作業手順（テキストまたは画像）</w:t>
      </w:r>
      <w:r>
        <w:rPr>
          <w:lang w:eastAsia="ja-JP"/>
        </w:rPr>
        <w:t xml:space="preserve">  </w:t>
      </w:r>
      <w:r>
        <w:rPr>
          <w:lang w:eastAsia="ja-JP"/>
        </w:rPr>
        <w:br/>
        <w:t xml:space="preserve"># </w:t>
      </w:r>
      <w:r>
        <w:rPr>
          <w:lang w:eastAsia="ja-JP"/>
        </w:rPr>
        <w:t>出力形式</w:t>
      </w:r>
      <w:r>
        <w:rPr>
          <w:lang w:eastAsia="ja-JP"/>
        </w:rPr>
        <w:br/>
      </w:r>
      <w:r>
        <w:rPr>
          <w:lang w:eastAsia="ja-JP"/>
        </w:rPr>
        <w:t>表形式（項目：現状／問題点／改善案／期待効果）</w:t>
      </w:r>
      <w:r>
        <w:rPr>
          <w:lang w:eastAsia="ja-JP"/>
        </w:rPr>
        <w:t xml:space="preserve">  </w:t>
      </w:r>
      <w:r>
        <w:rPr>
          <w:lang w:eastAsia="ja-JP"/>
        </w:rPr>
        <w:br/>
        <w:t xml:space="preserve"># </w:t>
      </w:r>
      <w:r>
        <w:rPr>
          <w:lang w:eastAsia="ja-JP"/>
        </w:rPr>
        <w:t>背景</w:t>
      </w:r>
      <w:r>
        <w:rPr>
          <w:lang w:eastAsia="ja-JP"/>
        </w:rPr>
        <w:br/>
      </w:r>
      <w:r>
        <w:rPr>
          <w:lang w:eastAsia="ja-JP"/>
        </w:rPr>
        <w:t>歩行距離短縮と工程待ち時間削減が目的</w:t>
      </w:r>
      <w:r>
        <w:rPr>
          <w:lang w:eastAsia="ja-JP"/>
        </w:rPr>
        <w:t xml:space="preserve">  </w:t>
      </w:r>
      <w:r>
        <w:rPr>
          <w:lang w:eastAsia="ja-JP"/>
        </w:rPr>
        <w:br/>
        <w:t>```</w:t>
      </w:r>
    </w:p>
    <w:p w14:paraId="5ED1540B" w14:textId="77777777" w:rsidR="00346F93" w:rsidRDefault="00000000">
      <w:pPr>
        <w:rPr>
          <w:lang w:eastAsia="ja-JP"/>
        </w:rPr>
      </w:pPr>
      <w:r>
        <w:rPr>
          <w:lang w:eastAsia="ja-JP"/>
        </w:rPr>
        <w:t xml:space="preserve">● </w:t>
      </w:r>
      <w:r>
        <w:rPr>
          <w:lang w:eastAsia="ja-JP"/>
        </w:rPr>
        <w:t>含まれる要素：指示／入力指示／出力形式／背景</w:t>
      </w:r>
    </w:p>
    <w:p w14:paraId="1F921C1D" w14:textId="77777777" w:rsidR="00346F93" w:rsidRDefault="00000000">
      <w:pPr>
        <w:rPr>
          <w:lang w:eastAsia="ja-JP"/>
        </w:rPr>
      </w:pPr>
      <w:r>
        <w:rPr>
          <w:lang w:eastAsia="ja-JP"/>
        </w:rPr>
        <w:lastRenderedPageBreak/>
        <w:t xml:space="preserve">● </w:t>
      </w:r>
      <w:r>
        <w:rPr>
          <w:lang w:eastAsia="ja-JP"/>
        </w:rPr>
        <w:t>カスタマイズ：工程別レイアウト案を追加して、議論資料に。</w:t>
      </w:r>
    </w:p>
    <w:p w14:paraId="434D5083" w14:textId="77777777" w:rsidR="00346F93" w:rsidRDefault="00000000">
      <w:pPr>
        <w:rPr>
          <w:lang w:eastAsia="ja-JP"/>
        </w:rPr>
      </w:pPr>
      <w:r>
        <w:rPr>
          <w:lang w:eastAsia="ja-JP"/>
        </w:rPr>
        <w:t>——————————————————————————————</w:t>
      </w:r>
    </w:p>
    <w:p w14:paraId="0816927A" w14:textId="77777777" w:rsidR="00346F93" w:rsidRDefault="00000000">
      <w:pPr>
        <w:pStyle w:val="31"/>
        <w:rPr>
          <w:lang w:eastAsia="ja-JP"/>
        </w:rPr>
      </w:pPr>
      <w:r>
        <w:rPr>
          <w:lang w:eastAsia="ja-JP"/>
        </w:rPr>
        <w:t>過去の類似設計情報検索</w:t>
      </w:r>
    </w:p>
    <w:p w14:paraId="64FE0079"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設計部門の</w:t>
      </w:r>
      <w:r>
        <w:rPr>
          <w:lang w:eastAsia="ja-JP"/>
        </w:rPr>
        <w:t>AI</w:t>
      </w:r>
      <w:r>
        <w:rPr>
          <w:lang w:eastAsia="ja-JP"/>
        </w:rPr>
        <w:t>アシスタントとして、以下の設計要件に近い過去案件を社内データベースから検索してください。</w:t>
      </w:r>
      <w:r>
        <w:rPr>
          <w:lang w:eastAsia="ja-JP"/>
        </w:rPr>
        <w:t xml:space="preserve">  </w:t>
      </w:r>
      <w:r>
        <w:rPr>
          <w:lang w:eastAsia="ja-JP"/>
        </w:rPr>
        <w:br/>
        <w:t xml:space="preserve"># </w:t>
      </w:r>
      <w:r>
        <w:rPr>
          <w:lang w:eastAsia="ja-JP"/>
        </w:rPr>
        <w:t>入力</w:t>
      </w:r>
      <w:r>
        <w:rPr>
          <w:lang w:eastAsia="ja-JP"/>
        </w:rPr>
        <w:br/>
      </w:r>
      <w:r>
        <w:rPr>
          <w:lang w:eastAsia="ja-JP"/>
        </w:rPr>
        <w:t>新規設計の仕様要件（貼付）</w:t>
      </w:r>
      <w:r>
        <w:rPr>
          <w:lang w:eastAsia="ja-JP"/>
        </w:rPr>
        <w:t xml:space="preserve">  </w:t>
      </w:r>
      <w:r>
        <w:rPr>
          <w:lang w:eastAsia="ja-JP"/>
        </w:rPr>
        <w:br/>
        <w:t xml:space="preserve"># </w:t>
      </w:r>
      <w:r>
        <w:rPr>
          <w:lang w:eastAsia="ja-JP"/>
        </w:rPr>
        <w:t>出力形式</w:t>
      </w:r>
      <w:r>
        <w:rPr>
          <w:lang w:eastAsia="ja-JP"/>
        </w:rPr>
        <w:br/>
      </w:r>
      <w:r>
        <w:rPr>
          <w:lang w:eastAsia="ja-JP"/>
        </w:rPr>
        <w:t>表形式（案件名／類似度／設計者／使用材料／備考）</w:t>
      </w:r>
      <w:r>
        <w:rPr>
          <w:lang w:eastAsia="ja-JP"/>
        </w:rPr>
        <w:t xml:space="preserve">  </w:t>
      </w:r>
      <w:r>
        <w:rPr>
          <w:lang w:eastAsia="ja-JP"/>
        </w:rPr>
        <w:br/>
        <w:t xml:space="preserve"># </w:t>
      </w:r>
      <w:r>
        <w:rPr>
          <w:lang w:eastAsia="ja-JP"/>
        </w:rPr>
        <w:t>制約</w:t>
      </w:r>
      <w:r>
        <w:rPr>
          <w:lang w:eastAsia="ja-JP"/>
        </w:rPr>
        <w:br/>
      </w:r>
      <w:r>
        <w:rPr>
          <w:lang w:eastAsia="ja-JP"/>
        </w:rPr>
        <w:t>類似度</w:t>
      </w:r>
      <w:r>
        <w:rPr>
          <w:lang w:eastAsia="ja-JP"/>
        </w:rPr>
        <w:t>70%</w:t>
      </w:r>
      <w:r>
        <w:rPr>
          <w:lang w:eastAsia="ja-JP"/>
        </w:rPr>
        <w:t>以上を抽出</w:t>
      </w:r>
      <w:r>
        <w:rPr>
          <w:lang w:eastAsia="ja-JP"/>
        </w:rPr>
        <w:t xml:space="preserve">  </w:t>
      </w:r>
      <w:r>
        <w:rPr>
          <w:lang w:eastAsia="ja-JP"/>
        </w:rPr>
        <w:br/>
        <w:t>```</w:t>
      </w:r>
    </w:p>
    <w:p w14:paraId="7F651DF6" w14:textId="77777777" w:rsidR="00346F93" w:rsidRDefault="00000000">
      <w:pPr>
        <w:rPr>
          <w:lang w:eastAsia="ja-JP"/>
        </w:rPr>
      </w:pPr>
      <w:r>
        <w:rPr>
          <w:lang w:eastAsia="ja-JP"/>
        </w:rPr>
        <w:t xml:space="preserve">● </w:t>
      </w:r>
      <w:r>
        <w:rPr>
          <w:lang w:eastAsia="ja-JP"/>
        </w:rPr>
        <w:t>含まれる要素：指示／入力指示／出力形式／制約</w:t>
      </w:r>
    </w:p>
    <w:p w14:paraId="653B57CF" w14:textId="77777777" w:rsidR="00346F93" w:rsidRDefault="00000000">
      <w:pPr>
        <w:rPr>
          <w:lang w:eastAsia="ja-JP"/>
        </w:rPr>
      </w:pPr>
      <w:r>
        <w:rPr>
          <w:lang w:eastAsia="ja-JP"/>
        </w:rPr>
        <w:t xml:space="preserve">● </w:t>
      </w:r>
      <w:r>
        <w:rPr>
          <w:lang w:eastAsia="ja-JP"/>
        </w:rPr>
        <w:t>カスタマイズ：検索条件を「材質」または「構造形式」で絞り込み可能に。</w:t>
      </w:r>
    </w:p>
    <w:p w14:paraId="30A47A57" w14:textId="77777777" w:rsidR="00346F93" w:rsidRDefault="00000000">
      <w:pPr>
        <w:rPr>
          <w:lang w:eastAsia="ja-JP"/>
        </w:rPr>
      </w:pPr>
      <w:r>
        <w:rPr>
          <w:lang w:eastAsia="ja-JP"/>
        </w:rPr>
        <w:t>——————————————————————————————</w:t>
      </w:r>
    </w:p>
    <w:p w14:paraId="30F622CA" w14:textId="77777777" w:rsidR="00346F93" w:rsidRDefault="00000000">
      <w:pPr>
        <w:pStyle w:val="31"/>
        <w:rPr>
          <w:lang w:eastAsia="ja-JP"/>
        </w:rPr>
      </w:pPr>
      <w:r>
        <w:rPr>
          <w:lang w:eastAsia="ja-JP"/>
        </w:rPr>
        <w:t>関連特許の検索</w:t>
      </w:r>
    </w:p>
    <w:p w14:paraId="6DA16849"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あなたは知的財産部門の担当者です。以下の入力情報をもとに、関連する他社特許を検索してください。</w:t>
      </w:r>
      <w:r>
        <w:rPr>
          <w:lang w:eastAsia="ja-JP"/>
        </w:rPr>
        <w:t xml:space="preserve">  </w:t>
      </w:r>
      <w:r>
        <w:rPr>
          <w:lang w:eastAsia="ja-JP"/>
        </w:rPr>
        <w:br/>
        <w:t xml:space="preserve"># </w:t>
      </w:r>
      <w:r>
        <w:rPr>
          <w:lang w:eastAsia="ja-JP"/>
        </w:rPr>
        <w:t>入力</w:t>
      </w:r>
      <w:r>
        <w:rPr>
          <w:lang w:eastAsia="ja-JP"/>
        </w:rPr>
        <w:br/>
      </w:r>
      <w:r>
        <w:rPr>
          <w:lang w:eastAsia="ja-JP"/>
        </w:rPr>
        <w:t>自社の技術概要・製品説明文・主要キーワード</w:t>
      </w:r>
      <w:r>
        <w:rPr>
          <w:lang w:eastAsia="ja-JP"/>
        </w:rPr>
        <w:t xml:space="preserve">  </w:t>
      </w:r>
      <w:r>
        <w:rPr>
          <w:lang w:eastAsia="ja-JP"/>
        </w:rPr>
        <w:br/>
        <w:t xml:space="preserve"># </w:t>
      </w:r>
      <w:r>
        <w:rPr>
          <w:lang w:eastAsia="ja-JP"/>
        </w:rPr>
        <w:t>出力形式</w:t>
      </w:r>
      <w:r>
        <w:rPr>
          <w:lang w:eastAsia="ja-JP"/>
        </w:rPr>
        <w:br/>
      </w:r>
      <w:r>
        <w:rPr>
          <w:lang w:eastAsia="ja-JP"/>
        </w:rPr>
        <w:t>表形式（特許番号／タイトル／出願人／関連度／要約）</w:t>
      </w:r>
      <w:r>
        <w:rPr>
          <w:lang w:eastAsia="ja-JP"/>
        </w:rPr>
        <w:t xml:space="preserve">  </w:t>
      </w:r>
      <w:r>
        <w:rPr>
          <w:lang w:eastAsia="ja-JP"/>
        </w:rPr>
        <w:br/>
        <w:t xml:space="preserve"># </w:t>
      </w:r>
      <w:r>
        <w:rPr>
          <w:lang w:eastAsia="ja-JP"/>
        </w:rPr>
        <w:t>制約</w:t>
      </w:r>
      <w:r>
        <w:rPr>
          <w:lang w:eastAsia="ja-JP"/>
        </w:rPr>
        <w:br/>
      </w:r>
      <w:r>
        <w:rPr>
          <w:lang w:eastAsia="ja-JP"/>
        </w:rPr>
        <w:t>日本国内公開特許に限定</w:t>
      </w:r>
      <w:r>
        <w:rPr>
          <w:lang w:eastAsia="ja-JP"/>
        </w:rPr>
        <w:t xml:space="preserve">  </w:t>
      </w:r>
      <w:r>
        <w:rPr>
          <w:lang w:eastAsia="ja-JP"/>
        </w:rPr>
        <w:br/>
        <w:t>```</w:t>
      </w:r>
    </w:p>
    <w:p w14:paraId="642AAE9B" w14:textId="77777777" w:rsidR="00346F93" w:rsidRDefault="00000000">
      <w:pPr>
        <w:rPr>
          <w:lang w:eastAsia="ja-JP"/>
        </w:rPr>
      </w:pPr>
      <w:r>
        <w:rPr>
          <w:lang w:eastAsia="ja-JP"/>
        </w:rPr>
        <w:t xml:space="preserve">● </w:t>
      </w:r>
      <w:r>
        <w:rPr>
          <w:lang w:eastAsia="ja-JP"/>
        </w:rPr>
        <w:t>含まれる要素：指示／入力指示／出力形式／制約</w:t>
      </w:r>
    </w:p>
    <w:p w14:paraId="54795456" w14:textId="77777777" w:rsidR="00346F93" w:rsidRDefault="00000000">
      <w:pPr>
        <w:rPr>
          <w:lang w:eastAsia="ja-JP"/>
        </w:rPr>
      </w:pPr>
      <w:r>
        <w:rPr>
          <w:lang w:eastAsia="ja-JP"/>
        </w:rPr>
        <w:t xml:space="preserve">● </w:t>
      </w:r>
      <w:r>
        <w:rPr>
          <w:lang w:eastAsia="ja-JP"/>
        </w:rPr>
        <w:t>カスタマイズ：出力に「法的リスク」列を追加して、開発判断に活用。</w:t>
      </w:r>
    </w:p>
    <w:p w14:paraId="4DA553E3" w14:textId="77777777" w:rsidR="00346F93" w:rsidRDefault="00000000">
      <w:pPr>
        <w:rPr>
          <w:lang w:eastAsia="ja-JP"/>
        </w:rPr>
      </w:pPr>
      <w:r>
        <w:rPr>
          <w:lang w:eastAsia="ja-JP"/>
        </w:rPr>
        <w:t>——————————————————————————————</w:t>
      </w:r>
    </w:p>
    <w:p w14:paraId="5A9013D7" w14:textId="77777777" w:rsidR="00346F93" w:rsidRDefault="00000000">
      <w:pPr>
        <w:pStyle w:val="31"/>
        <w:rPr>
          <w:lang w:eastAsia="ja-JP"/>
        </w:rPr>
      </w:pPr>
      <w:r>
        <w:rPr>
          <w:lang w:eastAsia="ja-JP"/>
        </w:rPr>
        <w:lastRenderedPageBreak/>
        <w:t>顧客打合せ記録からのプロジェクト履歴検索</w:t>
      </w:r>
    </w:p>
    <w:p w14:paraId="6455F9EB"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プロジェクトマネージャーとして、以下の打合せ記録をもとに、過去の類似プロジェクトの履歴を抽出してください。</w:t>
      </w:r>
      <w:r>
        <w:rPr>
          <w:lang w:eastAsia="ja-JP"/>
        </w:rPr>
        <w:t xml:space="preserve">  </w:t>
      </w:r>
      <w:r>
        <w:rPr>
          <w:lang w:eastAsia="ja-JP"/>
        </w:rPr>
        <w:br/>
        <w:t xml:space="preserve"># </w:t>
      </w:r>
      <w:r>
        <w:rPr>
          <w:lang w:eastAsia="ja-JP"/>
        </w:rPr>
        <w:t>入力</w:t>
      </w:r>
      <w:r>
        <w:rPr>
          <w:lang w:eastAsia="ja-JP"/>
        </w:rPr>
        <w:br/>
      </w:r>
      <w:r>
        <w:rPr>
          <w:lang w:eastAsia="ja-JP"/>
        </w:rPr>
        <w:t>打合せ議事録（テキスト）</w:t>
      </w:r>
      <w:r>
        <w:rPr>
          <w:lang w:eastAsia="ja-JP"/>
        </w:rPr>
        <w:t xml:space="preserve">  </w:t>
      </w:r>
      <w:r>
        <w:rPr>
          <w:lang w:eastAsia="ja-JP"/>
        </w:rPr>
        <w:br/>
        <w:t xml:space="preserve"># </w:t>
      </w:r>
      <w:r>
        <w:rPr>
          <w:lang w:eastAsia="ja-JP"/>
        </w:rPr>
        <w:t>出力形式</w:t>
      </w:r>
      <w:r>
        <w:rPr>
          <w:lang w:eastAsia="ja-JP"/>
        </w:rPr>
        <w:br/>
      </w:r>
      <w:r>
        <w:rPr>
          <w:lang w:eastAsia="ja-JP"/>
        </w:rPr>
        <w:t>箇条書き（案件名／実施時期／成果概要）</w:t>
      </w:r>
      <w:r>
        <w:rPr>
          <w:lang w:eastAsia="ja-JP"/>
        </w:rPr>
        <w:t xml:space="preserve">  </w:t>
      </w:r>
      <w:r>
        <w:rPr>
          <w:lang w:eastAsia="ja-JP"/>
        </w:rPr>
        <w:br/>
        <w:t xml:space="preserve"># </w:t>
      </w:r>
      <w:r>
        <w:rPr>
          <w:lang w:eastAsia="ja-JP"/>
        </w:rPr>
        <w:t>制約</w:t>
      </w:r>
      <w:r>
        <w:rPr>
          <w:lang w:eastAsia="ja-JP"/>
        </w:rPr>
        <w:br/>
      </w:r>
      <w:r>
        <w:rPr>
          <w:lang w:eastAsia="ja-JP"/>
        </w:rPr>
        <w:t>顧客名または製品カテゴリで類似度検索</w:t>
      </w:r>
      <w:r>
        <w:rPr>
          <w:lang w:eastAsia="ja-JP"/>
        </w:rPr>
        <w:t xml:space="preserve">  </w:t>
      </w:r>
      <w:r>
        <w:rPr>
          <w:lang w:eastAsia="ja-JP"/>
        </w:rPr>
        <w:br/>
        <w:t>```</w:t>
      </w:r>
    </w:p>
    <w:p w14:paraId="51618BE7" w14:textId="77777777" w:rsidR="00346F93" w:rsidRDefault="00000000">
      <w:pPr>
        <w:rPr>
          <w:lang w:eastAsia="ja-JP"/>
        </w:rPr>
      </w:pPr>
      <w:r>
        <w:rPr>
          <w:lang w:eastAsia="ja-JP"/>
        </w:rPr>
        <w:t xml:space="preserve">● </w:t>
      </w:r>
      <w:r>
        <w:rPr>
          <w:lang w:eastAsia="ja-JP"/>
        </w:rPr>
        <w:t>含まれる要素：指示／入力指示／出力形式／制約</w:t>
      </w:r>
    </w:p>
    <w:p w14:paraId="26410D76" w14:textId="77777777" w:rsidR="00346F93" w:rsidRDefault="00000000">
      <w:pPr>
        <w:rPr>
          <w:lang w:eastAsia="ja-JP"/>
        </w:rPr>
      </w:pPr>
      <w:r>
        <w:rPr>
          <w:lang w:eastAsia="ja-JP"/>
        </w:rPr>
        <w:t xml:space="preserve">● </w:t>
      </w:r>
      <w:r>
        <w:rPr>
          <w:lang w:eastAsia="ja-JP"/>
        </w:rPr>
        <w:t>カスタマイズ：社内ナレッジベース連携で検索を自動化可能。</w:t>
      </w:r>
    </w:p>
    <w:p w14:paraId="28AE3AF7" w14:textId="77777777" w:rsidR="00346F93" w:rsidRDefault="00000000">
      <w:pPr>
        <w:rPr>
          <w:lang w:eastAsia="ja-JP"/>
        </w:rPr>
      </w:pPr>
      <w:r>
        <w:rPr>
          <w:lang w:eastAsia="ja-JP"/>
        </w:rPr>
        <w:t>——————————————————————————————</w:t>
      </w:r>
    </w:p>
    <w:p w14:paraId="3F18DA11" w14:textId="77777777" w:rsidR="00346F93" w:rsidRDefault="00000000">
      <w:pPr>
        <w:pStyle w:val="21"/>
        <w:rPr>
          <w:lang w:eastAsia="ja-JP"/>
        </w:rPr>
      </w:pPr>
      <w:r>
        <w:rPr>
          <w:lang w:eastAsia="ja-JP"/>
        </w:rPr>
        <w:t>経営企画・分析</w:t>
      </w:r>
    </w:p>
    <w:p w14:paraId="37728AD4" w14:textId="77777777" w:rsidR="00346F93" w:rsidRDefault="00000000">
      <w:pPr>
        <w:pStyle w:val="31"/>
        <w:rPr>
          <w:lang w:eastAsia="ja-JP"/>
        </w:rPr>
      </w:pPr>
      <w:r>
        <w:rPr>
          <w:lang w:eastAsia="ja-JP"/>
        </w:rPr>
        <w:t>売上分析と課題抽出</w:t>
      </w:r>
    </w:p>
    <w:p w14:paraId="4044B9E3"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経営企画担当者として、以下の月次売上データを分析し、売上減少の要因を特定してください。</w:t>
      </w:r>
      <w:r>
        <w:rPr>
          <w:lang w:eastAsia="ja-JP"/>
        </w:rPr>
        <w:t xml:space="preserve">  </w:t>
      </w:r>
      <w:r>
        <w:rPr>
          <w:lang w:eastAsia="ja-JP"/>
        </w:rPr>
        <w:br/>
        <w:t xml:space="preserve"># </w:t>
      </w:r>
      <w:r>
        <w:rPr>
          <w:lang w:eastAsia="ja-JP"/>
        </w:rPr>
        <w:t>入力</w:t>
      </w:r>
      <w:r>
        <w:rPr>
          <w:lang w:eastAsia="ja-JP"/>
        </w:rPr>
        <w:br/>
      </w:r>
      <w:r>
        <w:rPr>
          <w:lang w:eastAsia="ja-JP"/>
        </w:rPr>
        <w:t>売上データ（</w:t>
      </w:r>
      <w:r>
        <w:rPr>
          <w:lang w:eastAsia="ja-JP"/>
        </w:rPr>
        <w:t>CSV</w:t>
      </w:r>
      <w:r>
        <w:rPr>
          <w:lang w:eastAsia="ja-JP"/>
        </w:rPr>
        <w:t>）</w:t>
      </w:r>
      <w:r>
        <w:rPr>
          <w:lang w:eastAsia="ja-JP"/>
        </w:rPr>
        <w:t xml:space="preserve">  </w:t>
      </w:r>
      <w:r>
        <w:rPr>
          <w:lang w:eastAsia="ja-JP"/>
        </w:rPr>
        <w:br/>
        <w:t xml:space="preserve"># </w:t>
      </w:r>
      <w:r>
        <w:rPr>
          <w:lang w:eastAsia="ja-JP"/>
        </w:rPr>
        <w:t>出力形式</w:t>
      </w:r>
      <w:r>
        <w:rPr>
          <w:lang w:eastAsia="ja-JP"/>
        </w:rPr>
        <w:br/>
      </w:r>
      <w:r>
        <w:rPr>
          <w:lang w:eastAsia="ja-JP"/>
        </w:rPr>
        <w:t>箇条書き</w:t>
      </w:r>
      <w:r>
        <w:rPr>
          <w:lang w:eastAsia="ja-JP"/>
        </w:rPr>
        <w:t>3</w:t>
      </w:r>
      <w:r>
        <w:rPr>
          <w:lang w:eastAsia="ja-JP"/>
        </w:rPr>
        <w:t>項目（原因／影響範囲／改善方向性）</w:t>
      </w:r>
      <w:r>
        <w:rPr>
          <w:lang w:eastAsia="ja-JP"/>
        </w:rPr>
        <w:t xml:space="preserve">  </w:t>
      </w:r>
      <w:r>
        <w:rPr>
          <w:lang w:eastAsia="ja-JP"/>
        </w:rPr>
        <w:br/>
        <w:t xml:space="preserve"># </w:t>
      </w:r>
      <w:r>
        <w:rPr>
          <w:lang w:eastAsia="ja-JP"/>
        </w:rPr>
        <w:t>制約</w:t>
      </w:r>
      <w:r>
        <w:rPr>
          <w:lang w:eastAsia="ja-JP"/>
        </w:rPr>
        <w:br/>
      </w:r>
      <w:r>
        <w:rPr>
          <w:lang w:eastAsia="ja-JP"/>
        </w:rPr>
        <w:t>推測ではなく数値根拠をもとに説明</w:t>
      </w:r>
      <w:r>
        <w:rPr>
          <w:lang w:eastAsia="ja-JP"/>
        </w:rPr>
        <w:t xml:space="preserve">  </w:t>
      </w:r>
      <w:r>
        <w:rPr>
          <w:lang w:eastAsia="ja-JP"/>
        </w:rPr>
        <w:br/>
        <w:t>```</w:t>
      </w:r>
    </w:p>
    <w:p w14:paraId="279C0F42" w14:textId="77777777" w:rsidR="00346F93" w:rsidRDefault="00000000">
      <w:pPr>
        <w:rPr>
          <w:lang w:eastAsia="ja-JP"/>
        </w:rPr>
      </w:pPr>
      <w:r>
        <w:rPr>
          <w:lang w:eastAsia="ja-JP"/>
        </w:rPr>
        <w:t xml:space="preserve">● </w:t>
      </w:r>
      <w:r>
        <w:rPr>
          <w:lang w:eastAsia="ja-JP"/>
        </w:rPr>
        <w:t>含まれる要素：指示／入力指示／出力形式／制約</w:t>
      </w:r>
    </w:p>
    <w:p w14:paraId="29022FFE" w14:textId="77777777" w:rsidR="00346F93" w:rsidRDefault="00000000">
      <w:pPr>
        <w:rPr>
          <w:lang w:eastAsia="ja-JP"/>
        </w:rPr>
      </w:pPr>
      <w:r>
        <w:rPr>
          <w:lang w:eastAsia="ja-JP"/>
        </w:rPr>
        <w:t xml:space="preserve">● </w:t>
      </w:r>
      <w:r>
        <w:rPr>
          <w:lang w:eastAsia="ja-JP"/>
        </w:rPr>
        <w:t>カスタマイズ：</w:t>
      </w:r>
      <w:r>
        <w:rPr>
          <w:lang w:eastAsia="ja-JP"/>
        </w:rPr>
        <w:t>KPI</w:t>
      </w:r>
      <w:r>
        <w:rPr>
          <w:lang w:eastAsia="ja-JP"/>
        </w:rPr>
        <w:t>別分析軸を追加して中期計画資料に転用可能。</w:t>
      </w:r>
    </w:p>
    <w:p w14:paraId="53F7F505" w14:textId="77777777" w:rsidR="00346F93" w:rsidRDefault="00000000">
      <w:pPr>
        <w:rPr>
          <w:lang w:eastAsia="ja-JP"/>
        </w:rPr>
      </w:pPr>
      <w:r>
        <w:rPr>
          <w:lang w:eastAsia="ja-JP"/>
        </w:rPr>
        <w:t>——————————————————————————————</w:t>
      </w:r>
    </w:p>
    <w:p w14:paraId="6A7FA12C" w14:textId="77777777" w:rsidR="00346F93" w:rsidRDefault="00000000">
      <w:pPr>
        <w:pStyle w:val="31"/>
        <w:rPr>
          <w:lang w:eastAsia="ja-JP"/>
        </w:rPr>
      </w:pPr>
      <w:r>
        <w:rPr>
          <w:lang w:eastAsia="ja-JP"/>
        </w:rPr>
        <w:t>経営会議資料の要約</w:t>
      </w:r>
    </w:p>
    <w:p w14:paraId="3D570574"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lastRenderedPageBreak/>
        <w:t>あなたは経営企画アシスタントです。以下の経営会議議事録を要約し、意思決定項目を抽出してください。</w:t>
      </w:r>
      <w:r>
        <w:rPr>
          <w:lang w:eastAsia="ja-JP"/>
        </w:rPr>
        <w:t xml:space="preserve">  </w:t>
      </w:r>
      <w:r>
        <w:rPr>
          <w:lang w:eastAsia="ja-JP"/>
        </w:rPr>
        <w:br/>
        <w:t xml:space="preserve"># </w:t>
      </w:r>
      <w:r>
        <w:rPr>
          <w:lang w:eastAsia="ja-JP"/>
        </w:rPr>
        <w:t>入力</w:t>
      </w:r>
      <w:r>
        <w:rPr>
          <w:lang w:eastAsia="ja-JP"/>
        </w:rPr>
        <w:br/>
      </w:r>
      <w:r>
        <w:rPr>
          <w:lang w:eastAsia="ja-JP"/>
        </w:rPr>
        <w:t>議事録（貼付）</w:t>
      </w:r>
      <w:r>
        <w:rPr>
          <w:lang w:eastAsia="ja-JP"/>
        </w:rPr>
        <w:t xml:space="preserve">  </w:t>
      </w:r>
      <w:r>
        <w:rPr>
          <w:lang w:eastAsia="ja-JP"/>
        </w:rPr>
        <w:br/>
        <w:t xml:space="preserve"># </w:t>
      </w:r>
      <w:r>
        <w:rPr>
          <w:lang w:eastAsia="ja-JP"/>
        </w:rPr>
        <w:t>出力形式</w:t>
      </w:r>
      <w:r>
        <w:rPr>
          <w:lang w:eastAsia="ja-JP"/>
        </w:rPr>
        <w:br/>
      </w:r>
      <w:r>
        <w:rPr>
          <w:lang w:eastAsia="ja-JP"/>
        </w:rPr>
        <w:t>箇条書き（決定事項／課題／担当）</w:t>
      </w:r>
      <w:r>
        <w:rPr>
          <w:lang w:eastAsia="ja-JP"/>
        </w:rPr>
        <w:t xml:space="preserve">  </w:t>
      </w:r>
      <w:r>
        <w:rPr>
          <w:lang w:eastAsia="ja-JP"/>
        </w:rPr>
        <w:br/>
        <w:t xml:space="preserve"># </w:t>
      </w:r>
      <w:r>
        <w:rPr>
          <w:lang w:eastAsia="ja-JP"/>
        </w:rPr>
        <w:t>制約</w:t>
      </w:r>
      <w:r>
        <w:rPr>
          <w:lang w:eastAsia="ja-JP"/>
        </w:rPr>
        <w:br/>
      </w:r>
      <w:r>
        <w:rPr>
          <w:lang w:eastAsia="ja-JP"/>
        </w:rPr>
        <w:t>事実と意見を分離して記載</w:t>
      </w:r>
      <w:r>
        <w:rPr>
          <w:lang w:eastAsia="ja-JP"/>
        </w:rPr>
        <w:t xml:space="preserve">  </w:t>
      </w:r>
      <w:r>
        <w:rPr>
          <w:lang w:eastAsia="ja-JP"/>
        </w:rPr>
        <w:br/>
        <w:t>```</w:t>
      </w:r>
    </w:p>
    <w:p w14:paraId="4E78FF44" w14:textId="77777777" w:rsidR="00346F93" w:rsidRDefault="00000000">
      <w:pPr>
        <w:rPr>
          <w:lang w:eastAsia="ja-JP"/>
        </w:rPr>
      </w:pPr>
      <w:r>
        <w:rPr>
          <w:lang w:eastAsia="ja-JP"/>
        </w:rPr>
        <w:t xml:space="preserve">● </w:t>
      </w:r>
      <w:r>
        <w:rPr>
          <w:lang w:eastAsia="ja-JP"/>
        </w:rPr>
        <w:t>含まれる要素：指示／入力指示／出力形式／制約</w:t>
      </w:r>
    </w:p>
    <w:p w14:paraId="12E5C286" w14:textId="77777777" w:rsidR="00346F93" w:rsidRDefault="00000000">
      <w:pPr>
        <w:rPr>
          <w:lang w:eastAsia="ja-JP"/>
        </w:rPr>
      </w:pPr>
      <w:r>
        <w:rPr>
          <w:lang w:eastAsia="ja-JP"/>
        </w:rPr>
        <w:t xml:space="preserve">● </w:t>
      </w:r>
      <w:r>
        <w:rPr>
          <w:lang w:eastAsia="ja-JP"/>
        </w:rPr>
        <w:t>カスタマイズ：「次回対応期限」を列追加して進捗管理に使用。</w:t>
      </w:r>
    </w:p>
    <w:p w14:paraId="13645AF6" w14:textId="77777777" w:rsidR="00346F93" w:rsidRDefault="00000000">
      <w:pPr>
        <w:rPr>
          <w:lang w:eastAsia="ja-JP"/>
        </w:rPr>
      </w:pPr>
      <w:r>
        <w:rPr>
          <w:lang w:eastAsia="ja-JP"/>
        </w:rPr>
        <w:t>——————————————————————————————</w:t>
      </w:r>
    </w:p>
    <w:p w14:paraId="0C023F66" w14:textId="77777777" w:rsidR="00346F93" w:rsidRDefault="00000000">
      <w:pPr>
        <w:pStyle w:val="31"/>
        <w:rPr>
          <w:lang w:eastAsia="ja-JP"/>
        </w:rPr>
      </w:pPr>
      <w:r>
        <w:rPr>
          <w:lang w:eastAsia="ja-JP"/>
        </w:rPr>
        <w:t>新規事業アイデア発想支援</w:t>
      </w:r>
    </w:p>
    <w:p w14:paraId="4D46F017"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あなたは事業開発担当者です。以下の市場動向レポートをもとに、新規事業アイデアを</w:t>
      </w:r>
      <w:r>
        <w:rPr>
          <w:lang w:eastAsia="ja-JP"/>
        </w:rPr>
        <w:t>3</w:t>
      </w:r>
      <w:r>
        <w:rPr>
          <w:lang w:eastAsia="ja-JP"/>
        </w:rPr>
        <w:t>つ提案してください。</w:t>
      </w:r>
      <w:r>
        <w:rPr>
          <w:lang w:eastAsia="ja-JP"/>
        </w:rPr>
        <w:t xml:space="preserve">  </w:t>
      </w:r>
      <w:r>
        <w:rPr>
          <w:lang w:eastAsia="ja-JP"/>
        </w:rPr>
        <w:br/>
        <w:t xml:space="preserve"># </w:t>
      </w:r>
      <w:r>
        <w:rPr>
          <w:lang w:eastAsia="ja-JP"/>
        </w:rPr>
        <w:t>入力</w:t>
      </w:r>
      <w:r>
        <w:rPr>
          <w:lang w:eastAsia="ja-JP"/>
        </w:rPr>
        <w:br/>
      </w:r>
      <w:r>
        <w:rPr>
          <w:lang w:eastAsia="ja-JP"/>
        </w:rPr>
        <w:t>市場データ・業界トレンド（貼付）</w:t>
      </w:r>
      <w:r>
        <w:rPr>
          <w:lang w:eastAsia="ja-JP"/>
        </w:rPr>
        <w:t xml:space="preserve">  </w:t>
      </w:r>
      <w:r>
        <w:rPr>
          <w:lang w:eastAsia="ja-JP"/>
        </w:rPr>
        <w:br/>
        <w:t xml:space="preserve"># </w:t>
      </w:r>
      <w:r>
        <w:rPr>
          <w:lang w:eastAsia="ja-JP"/>
        </w:rPr>
        <w:t>出力形式</w:t>
      </w:r>
      <w:r>
        <w:rPr>
          <w:lang w:eastAsia="ja-JP"/>
        </w:rPr>
        <w:br/>
      </w:r>
      <w:r>
        <w:rPr>
          <w:lang w:eastAsia="ja-JP"/>
        </w:rPr>
        <w:t>表形式（アイデア／対象顧客／提供価値／収益モデル）</w:t>
      </w:r>
      <w:r>
        <w:rPr>
          <w:lang w:eastAsia="ja-JP"/>
        </w:rPr>
        <w:t xml:space="preserve">  </w:t>
      </w:r>
      <w:r>
        <w:rPr>
          <w:lang w:eastAsia="ja-JP"/>
        </w:rPr>
        <w:br/>
        <w:t xml:space="preserve"># </w:t>
      </w:r>
      <w:r>
        <w:rPr>
          <w:lang w:eastAsia="ja-JP"/>
        </w:rPr>
        <w:t>文体</w:t>
      </w:r>
      <w:r>
        <w:rPr>
          <w:lang w:eastAsia="ja-JP"/>
        </w:rPr>
        <w:br/>
      </w:r>
      <w:r>
        <w:rPr>
          <w:lang w:eastAsia="ja-JP"/>
        </w:rPr>
        <w:t>論理的かつ創造的に</w:t>
      </w:r>
      <w:r>
        <w:rPr>
          <w:lang w:eastAsia="ja-JP"/>
        </w:rPr>
        <w:t xml:space="preserve">  </w:t>
      </w:r>
      <w:r>
        <w:rPr>
          <w:lang w:eastAsia="ja-JP"/>
        </w:rPr>
        <w:br/>
        <w:t>```</w:t>
      </w:r>
    </w:p>
    <w:p w14:paraId="3575797F" w14:textId="77777777" w:rsidR="00346F93" w:rsidRDefault="00000000">
      <w:pPr>
        <w:rPr>
          <w:lang w:eastAsia="ja-JP"/>
        </w:rPr>
      </w:pPr>
      <w:r>
        <w:rPr>
          <w:lang w:eastAsia="ja-JP"/>
        </w:rPr>
        <w:t xml:space="preserve">● </w:t>
      </w:r>
      <w:r>
        <w:rPr>
          <w:lang w:eastAsia="ja-JP"/>
        </w:rPr>
        <w:t>含まれる要素：指示／入力指示／出力形式／文体</w:t>
      </w:r>
    </w:p>
    <w:p w14:paraId="76C2E07D" w14:textId="77777777" w:rsidR="00346F93" w:rsidRDefault="00000000">
      <w:pPr>
        <w:rPr>
          <w:lang w:eastAsia="ja-JP"/>
        </w:rPr>
      </w:pPr>
      <w:r>
        <w:rPr>
          <w:lang w:eastAsia="ja-JP"/>
        </w:rPr>
        <w:t xml:space="preserve">● </w:t>
      </w:r>
      <w:r>
        <w:rPr>
          <w:lang w:eastAsia="ja-JP"/>
        </w:rPr>
        <w:t>カスタマイズ：自社技術を軸としたアイデア抽出へ改変可。</w:t>
      </w:r>
    </w:p>
    <w:p w14:paraId="2D2B1612" w14:textId="77777777" w:rsidR="00346F93" w:rsidRDefault="00000000">
      <w:pPr>
        <w:rPr>
          <w:lang w:eastAsia="ja-JP"/>
        </w:rPr>
      </w:pPr>
      <w:r>
        <w:rPr>
          <w:lang w:eastAsia="ja-JP"/>
        </w:rPr>
        <w:t>——————————————————————————————</w:t>
      </w:r>
    </w:p>
    <w:p w14:paraId="68FA715A" w14:textId="77777777" w:rsidR="00346F93" w:rsidRDefault="00000000">
      <w:pPr>
        <w:pStyle w:val="31"/>
        <w:rPr>
          <w:lang w:eastAsia="ja-JP"/>
        </w:rPr>
      </w:pPr>
      <w:r>
        <w:rPr>
          <w:lang w:eastAsia="ja-JP"/>
        </w:rPr>
        <w:t>中期経営計画の骨子作成</w:t>
      </w:r>
    </w:p>
    <w:p w14:paraId="6ADB681A"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経営企画部として、以下の経営課題をもとに中期経営計画の骨子案を作成してください。</w:t>
      </w:r>
      <w:r>
        <w:rPr>
          <w:lang w:eastAsia="ja-JP"/>
        </w:rPr>
        <w:t xml:space="preserve">  </w:t>
      </w:r>
      <w:r>
        <w:rPr>
          <w:lang w:eastAsia="ja-JP"/>
        </w:rPr>
        <w:br/>
        <w:t xml:space="preserve"># </w:t>
      </w:r>
      <w:r>
        <w:rPr>
          <w:lang w:eastAsia="ja-JP"/>
        </w:rPr>
        <w:t>入力</w:t>
      </w:r>
      <w:r>
        <w:rPr>
          <w:lang w:eastAsia="ja-JP"/>
        </w:rPr>
        <w:br/>
      </w:r>
      <w:r>
        <w:rPr>
          <w:lang w:eastAsia="ja-JP"/>
        </w:rPr>
        <w:t>課題リスト（貼付）</w:t>
      </w:r>
      <w:r>
        <w:rPr>
          <w:lang w:eastAsia="ja-JP"/>
        </w:rPr>
        <w:t xml:space="preserve">  </w:t>
      </w:r>
      <w:r>
        <w:rPr>
          <w:lang w:eastAsia="ja-JP"/>
        </w:rPr>
        <w:br/>
        <w:t xml:space="preserve"># </w:t>
      </w:r>
      <w:r>
        <w:rPr>
          <w:lang w:eastAsia="ja-JP"/>
        </w:rPr>
        <w:t>出力形式</w:t>
      </w:r>
      <w:r>
        <w:rPr>
          <w:lang w:eastAsia="ja-JP"/>
        </w:rPr>
        <w:br/>
        <w:t>3</w:t>
      </w:r>
      <w:r>
        <w:rPr>
          <w:lang w:eastAsia="ja-JP"/>
        </w:rPr>
        <w:t>章構成（現状分析／基本方針／重点施策）</w:t>
      </w:r>
      <w:r>
        <w:rPr>
          <w:lang w:eastAsia="ja-JP"/>
        </w:rPr>
        <w:t xml:space="preserve">  </w:t>
      </w:r>
      <w:r>
        <w:rPr>
          <w:lang w:eastAsia="ja-JP"/>
        </w:rPr>
        <w:br/>
      </w:r>
      <w:r>
        <w:rPr>
          <w:lang w:eastAsia="ja-JP"/>
        </w:rPr>
        <w:lastRenderedPageBreak/>
        <w:t xml:space="preserve"># </w:t>
      </w:r>
      <w:r>
        <w:rPr>
          <w:lang w:eastAsia="ja-JP"/>
        </w:rPr>
        <w:t>制約</w:t>
      </w:r>
      <w:r>
        <w:rPr>
          <w:lang w:eastAsia="ja-JP"/>
        </w:rPr>
        <w:br/>
      </w:r>
      <w:r>
        <w:rPr>
          <w:lang w:eastAsia="ja-JP"/>
        </w:rPr>
        <w:t>各章</w:t>
      </w:r>
      <w:r>
        <w:rPr>
          <w:lang w:eastAsia="ja-JP"/>
        </w:rPr>
        <w:t>300</w:t>
      </w:r>
      <w:r>
        <w:rPr>
          <w:lang w:eastAsia="ja-JP"/>
        </w:rPr>
        <w:t>字以内</w:t>
      </w:r>
      <w:r>
        <w:rPr>
          <w:lang w:eastAsia="ja-JP"/>
        </w:rPr>
        <w:t xml:space="preserve">  </w:t>
      </w:r>
      <w:r>
        <w:rPr>
          <w:lang w:eastAsia="ja-JP"/>
        </w:rPr>
        <w:br/>
        <w:t>```</w:t>
      </w:r>
    </w:p>
    <w:p w14:paraId="7E35A88D" w14:textId="77777777" w:rsidR="00346F93" w:rsidRDefault="00000000">
      <w:pPr>
        <w:rPr>
          <w:lang w:eastAsia="ja-JP"/>
        </w:rPr>
      </w:pPr>
      <w:r>
        <w:rPr>
          <w:lang w:eastAsia="ja-JP"/>
        </w:rPr>
        <w:t xml:space="preserve">● </w:t>
      </w:r>
      <w:r>
        <w:rPr>
          <w:lang w:eastAsia="ja-JP"/>
        </w:rPr>
        <w:t>含まれる要素：指示／入力指示／出力形式／制約</w:t>
      </w:r>
    </w:p>
    <w:p w14:paraId="6B9013D8" w14:textId="77777777" w:rsidR="00346F93" w:rsidRDefault="00000000">
      <w:pPr>
        <w:rPr>
          <w:lang w:eastAsia="ja-JP"/>
        </w:rPr>
      </w:pPr>
      <w:r>
        <w:rPr>
          <w:lang w:eastAsia="ja-JP"/>
        </w:rPr>
        <w:t xml:space="preserve">● </w:t>
      </w:r>
      <w:r>
        <w:rPr>
          <w:lang w:eastAsia="ja-JP"/>
        </w:rPr>
        <w:t>カスタマイズ：数値目標を付加し、予算策定会議に活用。</w:t>
      </w:r>
    </w:p>
    <w:p w14:paraId="11563198" w14:textId="77777777" w:rsidR="00346F93" w:rsidRDefault="00000000">
      <w:pPr>
        <w:rPr>
          <w:lang w:eastAsia="ja-JP"/>
        </w:rPr>
      </w:pPr>
      <w:r>
        <w:rPr>
          <w:lang w:eastAsia="ja-JP"/>
        </w:rPr>
        <w:t>——————————————————————————————</w:t>
      </w:r>
    </w:p>
    <w:p w14:paraId="32B94BE4" w14:textId="77777777" w:rsidR="00346F93" w:rsidRDefault="00000000">
      <w:pPr>
        <w:pStyle w:val="31"/>
        <w:rPr>
          <w:lang w:eastAsia="ja-JP"/>
        </w:rPr>
      </w:pPr>
      <w:r>
        <w:rPr>
          <w:lang w:eastAsia="ja-JP"/>
        </w:rPr>
        <w:t>競合分析レポート作成</w:t>
      </w:r>
    </w:p>
    <w:p w14:paraId="09A14219"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経営分析担当者として、指定の競合企業</w:t>
      </w:r>
      <w:r>
        <w:rPr>
          <w:lang w:eastAsia="ja-JP"/>
        </w:rPr>
        <w:t>3</w:t>
      </w:r>
      <w:r>
        <w:rPr>
          <w:lang w:eastAsia="ja-JP"/>
        </w:rPr>
        <w:t>社の事業内容・財務指標を比較し、差別化要因を分析してください。</w:t>
      </w:r>
      <w:r>
        <w:rPr>
          <w:lang w:eastAsia="ja-JP"/>
        </w:rPr>
        <w:t xml:space="preserve">  </w:t>
      </w:r>
      <w:r>
        <w:rPr>
          <w:lang w:eastAsia="ja-JP"/>
        </w:rPr>
        <w:br/>
        <w:t xml:space="preserve"># </w:t>
      </w:r>
      <w:r>
        <w:rPr>
          <w:lang w:eastAsia="ja-JP"/>
        </w:rPr>
        <w:t>入力</w:t>
      </w:r>
      <w:r>
        <w:rPr>
          <w:lang w:eastAsia="ja-JP"/>
        </w:rPr>
        <w:br/>
      </w:r>
      <w:r>
        <w:rPr>
          <w:lang w:eastAsia="ja-JP"/>
        </w:rPr>
        <w:t>決算情報（貼付）</w:t>
      </w:r>
      <w:r>
        <w:rPr>
          <w:lang w:eastAsia="ja-JP"/>
        </w:rPr>
        <w:t xml:space="preserve">  </w:t>
      </w:r>
      <w:r>
        <w:rPr>
          <w:lang w:eastAsia="ja-JP"/>
        </w:rPr>
        <w:br/>
        <w:t xml:space="preserve"># </w:t>
      </w:r>
      <w:r>
        <w:rPr>
          <w:lang w:eastAsia="ja-JP"/>
        </w:rPr>
        <w:t>出力形式</w:t>
      </w:r>
      <w:r>
        <w:rPr>
          <w:lang w:eastAsia="ja-JP"/>
        </w:rPr>
        <w:br/>
      </w:r>
      <w:r>
        <w:rPr>
          <w:lang w:eastAsia="ja-JP"/>
        </w:rPr>
        <w:t>表形式（項目：売上／利益率／強み／課題）</w:t>
      </w:r>
      <w:r>
        <w:rPr>
          <w:lang w:eastAsia="ja-JP"/>
        </w:rPr>
        <w:t xml:space="preserve">  </w:t>
      </w:r>
      <w:r>
        <w:rPr>
          <w:lang w:eastAsia="ja-JP"/>
        </w:rPr>
        <w:br/>
        <w:t xml:space="preserve"># </w:t>
      </w:r>
      <w:r>
        <w:rPr>
          <w:lang w:eastAsia="ja-JP"/>
        </w:rPr>
        <w:t>文体</w:t>
      </w:r>
      <w:r>
        <w:rPr>
          <w:lang w:eastAsia="ja-JP"/>
        </w:rPr>
        <w:br/>
      </w:r>
      <w:r>
        <w:rPr>
          <w:lang w:eastAsia="ja-JP"/>
        </w:rPr>
        <w:t>客観的かつ定量的に</w:t>
      </w:r>
      <w:r>
        <w:rPr>
          <w:lang w:eastAsia="ja-JP"/>
        </w:rPr>
        <w:t xml:space="preserve">  </w:t>
      </w:r>
      <w:r>
        <w:rPr>
          <w:lang w:eastAsia="ja-JP"/>
        </w:rPr>
        <w:br/>
        <w:t>```</w:t>
      </w:r>
    </w:p>
    <w:p w14:paraId="0A716B83" w14:textId="77777777" w:rsidR="00346F93" w:rsidRDefault="00000000">
      <w:pPr>
        <w:rPr>
          <w:lang w:eastAsia="ja-JP"/>
        </w:rPr>
      </w:pPr>
      <w:r>
        <w:rPr>
          <w:lang w:eastAsia="ja-JP"/>
        </w:rPr>
        <w:t xml:space="preserve">● </w:t>
      </w:r>
      <w:r>
        <w:rPr>
          <w:lang w:eastAsia="ja-JP"/>
        </w:rPr>
        <w:t>含まれる要素：指示／入力指示／出力形式／文体</w:t>
      </w:r>
    </w:p>
    <w:p w14:paraId="3C363D6F" w14:textId="77777777" w:rsidR="00346F93" w:rsidRDefault="00000000">
      <w:pPr>
        <w:rPr>
          <w:lang w:eastAsia="ja-JP"/>
        </w:rPr>
      </w:pPr>
      <w:r>
        <w:rPr>
          <w:lang w:eastAsia="ja-JP"/>
        </w:rPr>
        <w:t xml:space="preserve">● </w:t>
      </w:r>
      <w:r>
        <w:rPr>
          <w:lang w:eastAsia="ja-JP"/>
        </w:rPr>
        <w:t>カスタマイズ：自社指標を右端列に追加して相対評価化。</w:t>
      </w:r>
    </w:p>
    <w:p w14:paraId="07DF91B0" w14:textId="77777777" w:rsidR="00346F93" w:rsidRDefault="00000000">
      <w:pPr>
        <w:rPr>
          <w:lang w:eastAsia="ja-JP"/>
        </w:rPr>
      </w:pPr>
      <w:r>
        <w:rPr>
          <w:lang w:eastAsia="ja-JP"/>
        </w:rPr>
        <w:t>——————————————————————————————</w:t>
      </w:r>
    </w:p>
    <w:p w14:paraId="26E4AF8E" w14:textId="77777777" w:rsidR="00346F93" w:rsidRDefault="00000000">
      <w:pPr>
        <w:pStyle w:val="21"/>
        <w:rPr>
          <w:lang w:eastAsia="ja-JP"/>
        </w:rPr>
      </w:pPr>
      <w:r>
        <w:rPr>
          <w:lang w:eastAsia="ja-JP"/>
        </w:rPr>
        <w:t>人事・教育</w:t>
      </w:r>
    </w:p>
    <w:p w14:paraId="2E2FB148" w14:textId="77777777" w:rsidR="00346F93" w:rsidRDefault="00000000">
      <w:pPr>
        <w:pStyle w:val="31"/>
        <w:rPr>
          <w:lang w:eastAsia="ja-JP"/>
        </w:rPr>
      </w:pPr>
      <w:r>
        <w:rPr>
          <w:lang w:eastAsia="ja-JP"/>
        </w:rPr>
        <w:t>採用面接質問集生成</w:t>
      </w:r>
    </w:p>
    <w:p w14:paraId="76B0D0B3"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人事担当者として、以下の職種に対する採用面接質問を</w:t>
      </w:r>
      <w:r>
        <w:rPr>
          <w:lang w:eastAsia="ja-JP"/>
        </w:rPr>
        <w:t>10</w:t>
      </w:r>
      <w:r>
        <w:rPr>
          <w:lang w:eastAsia="ja-JP"/>
        </w:rPr>
        <w:t>個作成してください。</w:t>
      </w:r>
      <w:r>
        <w:rPr>
          <w:lang w:eastAsia="ja-JP"/>
        </w:rPr>
        <w:t xml:space="preserve">  </w:t>
      </w:r>
      <w:r>
        <w:rPr>
          <w:lang w:eastAsia="ja-JP"/>
        </w:rPr>
        <w:br/>
        <w:t xml:space="preserve"># </w:t>
      </w:r>
      <w:r>
        <w:rPr>
          <w:lang w:eastAsia="ja-JP"/>
        </w:rPr>
        <w:t>入力</w:t>
      </w:r>
      <w:r>
        <w:rPr>
          <w:lang w:eastAsia="ja-JP"/>
        </w:rPr>
        <w:br/>
      </w:r>
      <w:r>
        <w:rPr>
          <w:lang w:eastAsia="ja-JP"/>
        </w:rPr>
        <w:t>職種名・求めるスキルセット</w:t>
      </w:r>
      <w:r>
        <w:rPr>
          <w:lang w:eastAsia="ja-JP"/>
        </w:rPr>
        <w:t xml:space="preserve">  </w:t>
      </w:r>
      <w:r>
        <w:rPr>
          <w:lang w:eastAsia="ja-JP"/>
        </w:rPr>
        <w:br/>
        <w:t xml:space="preserve"># </w:t>
      </w:r>
      <w:r>
        <w:rPr>
          <w:lang w:eastAsia="ja-JP"/>
        </w:rPr>
        <w:t>出力形式</w:t>
      </w:r>
      <w:r>
        <w:rPr>
          <w:lang w:eastAsia="ja-JP"/>
        </w:rPr>
        <w:br/>
      </w:r>
      <w:r>
        <w:rPr>
          <w:lang w:eastAsia="ja-JP"/>
        </w:rPr>
        <w:t>表形式（質問／意図／評価ポイント）</w:t>
      </w:r>
      <w:r>
        <w:rPr>
          <w:lang w:eastAsia="ja-JP"/>
        </w:rPr>
        <w:t xml:space="preserve">  </w:t>
      </w:r>
      <w:r>
        <w:rPr>
          <w:lang w:eastAsia="ja-JP"/>
        </w:rPr>
        <w:br/>
        <w:t>```</w:t>
      </w:r>
    </w:p>
    <w:p w14:paraId="7843500B" w14:textId="77777777" w:rsidR="00346F93" w:rsidRDefault="00000000">
      <w:pPr>
        <w:rPr>
          <w:lang w:eastAsia="ja-JP"/>
        </w:rPr>
      </w:pPr>
      <w:r>
        <w:rPr>
          <w:lang w:eastAsia="ja-JP"/>
        </w:rPr>
        <w:t xml:space="preserve">● </w:t>
      </w:r>
      <w:r>
        <w:rPr>
          <w:lang w:eastAsia="ja-JP"/>
        </w:rPr>
        <w:t>含まれる要素：指示／入力指示／出力形式</w:t>
      </w:r>
    </w:p>
    <w:p w14:paraId="4962C14A" w14:textId="77777777" w:rsidR="00346F93" w:rsidRDefault="00000000">
      <w:pPr>
        <w:rPr>
          <w:lang w:eastAsia="ja-JP"/>
        </w:rPr>
      </w:pPr>
      <w:r>
        <w:rPr>
          <w:lang w:eastAsia="ja-JP"/>
        </w:rPr>
        <w:t xml:space="preserve">● </w:t>
      </w:r>
      <w:r>
        <w:rPr>
          <w:lang w:eastAsia="ja-JP"/>
        </w:rPr>
        <w:t>カスタマイズ：面接官トレーニング資料として流用可能。</w:t>
      </w:r>
    </w:p>
    <w:p w14:paraId="6C9E0122" w14:textId="77777777" w:rsidR="00346F93" w:rsidRDefault="00000000">
      <w:pPr>
        <w:rPr>
          <w:lang w:eastAsia="ja-JP"/>
        </w:rPr>
      </w:pPr>
      <w:r>
        <w:rPr>
          <w:lang w:eastAsia="ja-JP"/>
        </w:rPr>
        <w:lastRenderedPageBreak/>
        <w:t>——————————————————————————————</w:t>
      </w:r>
    </w:p>
    <w:p w14:paraId="049E599C" w14:textId="77777777" w:rsidR="00346F93" w:rsidRDefault="00000000">
      <w:pPr>
        <w:pStyle w:val="31"/>
        <w:rPr>
          <w:lang w:eastAsia="ja-JP"/>
        </w:rPr>
      </w:pPr>
      <w:r>
        <w:rPr>
          <w:lang w:eastAsia="ja-JP"/>
        </w:rPr>
        <w:t>社員研修企画書ドラフト</w:t>
      </w:r>
    </w:p>
    <w:p w14:paraId="49E06AA5"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教育担当として、以下の研修テーマをもとに研修企画書の骨子を作成してください。</w:t>
      </w:r>
      <w:r>
        <w:rPr>
          <w:lang w:eastAsia="ja-JP"/>
        </w:rPr>
        <w:t xml:space="preserve">  </w:t>
      </w:r>
      <w:r>
        <w:rPr>
          <w:lang w:eastAsia="ja-JP"/>
        </w:rPr>
        <w:br/>
        <w:t xml:space="preserve"># </w:t>
      </w:r>
      <w:r>
        <w:rPr>
          <w:lang w:eastAsia="ja-JP"/>
        </w:rPr>
        <w:t>入力</w:t>
      </w:r>
      <w:r>
        <w:rPr>
          <w:lang w:eastAsia="ja-JP"/>
        </w:rPr>
        <w:br/>
      </w:r>
      <w:r>
        <w:rPr>
          <w:lang w:eastAsia="ja-JP"/>
        </w:rPr>
        <w:t>研修テーマ（貼付）</w:t>
      </w:r>
      <w:r>
        <w:rPr>
          <w:lang w:eastAsia="ja-JP"/>
        </w:rPr>
        <w:t xml:space="preserve">  </w:t>
      </w:r>
      <w:r>
        <w:rPr>
          <w:lang w:eastAsia="ja-JP"/>
        </w:rPr>
        <w:br/>
        <w:t xml:space="preserve"># </w:t>
      </w:r>
      <w:r>
        <w:rPr>
          <w:lang w:eastAsia="ja-JP"/>
        </w:rPr>
        <w:t>出力形式</w:t>
      </w:r>
      <w:r>
        <w:rPr>
          <w:lang w:eastAsia="ja-JP"/>
        </w:rPr>
        <w:br/>
      </w:r>
      <w:r>
        <w:rPr>
          <w:lang w:eastAsia="ja-JP"/>
        </w:rPr>
        <w:t>章立て（目的／内容概要／成果目標／実施体制）</w:t>
      </w:r>
      <w:r>
        <w:rPr>
          <w:lang w:eastAsia="ja-JP"/>
        </w:rPr>
        <w:t xml:space="preserve">  </w:t>
      </w:r>
      <w:r>
        <w:rPr>
          <w:lang w:eastAsia="ja-JP"/>
        </w:rPr>
        <w:br/>
        <w:t xml:space="preserve"># </w:t>
      </w:r>
      <w:r>
        <w:rPr>
          <w:lang w:eastAsia="ja-JP"/>
        </w:rPr>
        <w:t>制約</w:t>
      </w:r>
      <w:r>
        <w:rPr>
          <w:lang w:eastAsia="ja-JP"/>
        </w:rPr>
        <w:br/>
        <w:t>A4 1</w:t>
      </w:r>
      <w:r>
        <w:rPr>
          <w:lang w:eastAsia="ja-JP"/>
        </w:rPr>
        <w:t>ページ相当の分量</w:t>
      </w:r>
      <w:r>
        <w:rPr>
          <w:lang w:eastAsia="ja-JP"/>
        </w:rPr>
        <w:t xml:space="preserve">  </w:t>
      </w:r>
      <w:r>
        <w:rPr>
          <w:lang w:eastAsia="ja-JP"/>
        </w:rPr>
        <w:br/>
        <w:t>```</w:t>
      </w:r>
    </w:p>
    <w:p w14:paraId="416825E4" w14:textId="77777777" w:rsidR="00346F93" w:rsidRDefault="00000000">
      <w:pPr>
        <w:rPr>
          <w:lang w:eastAsia="ja-JP"/>
        </w:rPr>
      </w:pPr>
      <w:r>
        <w:rPr>
          <w:lang w:eastAsia="ja-JP"/>
        </w:rPr>
        <w:t xml:space="preserve">● </w:t>
      </w:r>
      <w:r>
        <w:rPr>
          <w:lang w:eastAsia="ja-JP"/>
        </w:rPr>
        <w:t>含まれる要素：指示／入力指示／出力形式／制約</w:t>
      </w:r>
    </w:p>
    <w:p w14:paraId="53826F86" w14:textId="77777777" w:rsidR="00346F93" w:rsidRDefault="00000000">
      <w:pPr>
        <w:rPr>
          <w:lang w:eastAsia="ja-JP"/>
        </w:rPr>
      </w:pPr>
      <w:r>
        <w:rPr>
          <w:lang w:eastAsia="ja-JP"/>
        </w:rPr>
        <w:t xml:space="preserve">● </w:t>
      </w:r>
      <w:r>
        <w:rPr>
          <w:lang w:eastAsia="ja-JP"/>
        </w:rPr>
        <w:t>カスタマイズ：受講対象別に「期待効果」項目を追加。</w:t>
      </w:r>
    </w:p>
    <w:p w14:paraId="4DFD3D66" w14:textId="77777777" w:rsidR="00346F93" w:rsidRDefault="00000000">
      <w:pPr>
        <w:rPr>
          <w:lang w:eastAsia="ja-JP"/>
        </w:rPr>
      </w:pPr>
      <w:r>
        <w:rPr>
          <w:lang w:eastAsia="ja-JP"/>
        </w:rPr>
        <w:t>——————————————————————————————</w:t>
      </w:r>
    </w:p>
    <w:p w14:paraId="0729441B" w14:textId="77777777" w:rsidR="00346F93" w:rsidRDefault="00000000">
      <w:pPr>
        <w:pStyle w:val="31"/>
        <w:rPr>
          <w:lang w:eastAsia="ja-JP"/>
        </w:rPr>
      </w:pPr>
      <w:r>
        <w:rPr>
          <w:lang w:eastAsia="ja-JP"/>
        </w:rPr>
        <w:t>人事評価コメント生成</w:t>
      </w:r>
    </w:p>
    <w:p w14:paraId="55266F50"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人事評価者として、以下の業績・行動データをもとに、適切な評価コメントを作成してください。</w:t>
      </w:r>
      <w:r>
        <w:rPr>
          <w:lang w:eastAsia="ja-JP"/>
        </w:rPr>
        <w:t xml:space="preserve">  </w:t>
      </w:r>
      <w:r>
        <w:rPr>
          <w:lang w:eastAsia="ja-JP"/>
        </w:rPr>
        <w:br/>
        <w:t xml:space="preserve"># </w:t>
      </w:r>
      <w:r>
        <w:rPr>
          <w:lang w:eastAsia="ja-JP"/>
        </w:rPr>
        <w:t>入力</w:t>
      </w:r>
      <w:r>
        <w:rPr>
          <w:lang w:eastAsia="ja-JP"/>
        </w:rPr>
        <w:br/>
      </w:r>
      <w:r>
        <w:rPr>
          <w:lang w:eastAsia="ja-JP"/>
        </w:rPr>
        <w:t>評価対象者の実績データ</w:t>
      </w:r>
      <w:r>
        <w:rPr>
          <w:lang w:eastAsia="ja-JP"/>
        </w:rPr>
        <w:t xml:space="preserve">  </w:t>
      </w:r>
      <w:r>
        <w:rPr>
          <w:lang w:eastAsia="ja-JP"/>
        </w:rPr>
        <w:br/>
        <w:t xml:space="preserve"># </w:t>
      </w:r>
      <w:r>
        <w:rPr>
          <w:lang w:eastAsia="ja-JP"/>
        </w:rPr>
        <w:t>出力形式</w:t>
      </w:r>
      <w:r>
        <w:rPr>
          <w:lang w:eastAsia="ja-JP"/>
        </w:rPr>
        <w:br/>
      </w:r>
      <w:r>
        <w:rPr>
          <w:lang w:eastAsia="ja-JP"/>
        </w:rPr>
        <w:t>箇条書き（成果／改善点／期待）</w:t>
      </w:r>
      <w:r>
        <w:rPr>
          <w:lang w:eastAsia="ja-JP"/>
        </w:rPr>
        <w:t xml:space="preserve">  </w:t>
      </w:r>
      <w:r>
        <w:rPr>
          <w:lang w:eastAsia="ja-JP"/>
        </w:rPr>
        <w:br/>
        <w:t xml:space="preserve"># </w:t>
      </w:r>
      <w:r>
        <w:rPr>
          <w:lang w:eastAsia="ja-JP"/>
        </w:rPr>
        <w:t>文体</w:t>
      </w:r>
      <w:r>
        <w:rPr>
          <w:lang w:eastAsia="ja-JP"/>
        </w:rPr>
        <w:br/>
      </w:r>
      <w:r>
        <w:rPr>
          <w:lang w:eastAsia="ja-JP"/>
        </w:rPr>
        <w:t>建設的でモチベーションを高めるトーン</w:t>
      </w:r>
      <w:r>
        <w:rPr>
          <w:lang w:eastAsia="ja-JP"/>
        </w:rPr>
        <w:t xml:space="preserve">  </w:t>
      </w:r>
      <w:r>
        <w:rPr>
          <w:lang w:eastAsia="ja-JP"/>
        </w:rPr>
        <w:br/>
        <w:t>```</w:t>
      </w:r>
    </w:p>
    <w:p w14:paraId="3E89300C" w14:textId="77777777" w:rsidR="00346F93" w:rsidRDefault="00000000">
      <w:pPr>
        <w:rPr>
          <w:lang w:eastAsia="ja-JP"/>
        </w:rPr>
      </w:pPr>
      <w:r>
        <w:rPr>
          <w:lang w:eastAsia="ja-JP"/>
        </w:rPr>
        <w:t xml:space="preserve">● </w:t>
      </w:r>
      <w:r>
        <w:rPr>
          <w:lang w:eastAsia="ja-JP"/>
        </w:rPr>
        <w:t>含まれる要素：指示／入力指示／出力形式／文体</w:t>
      </w:r>
    </w:p>
    <w:p w14:paraId="300509FD" w14:textId="77777777" w:rsidR="00346F93" w:rsidRDefault="00000000">
      <w:pPr>
        <w:rPr>
          <w:lang w:eastAsia="ja-JP"/>
        </w:rPr>
      </w:pPr>
      <w:r>
        <w:rPr>
          <w:lang w:eastAsia="ja-JP"/>
        </w:rPr>
        <w:t xml:space="preserve">● </w:t>
      </w:r>
      <w:r>
        <w:rPr>
          <w:lang w:eastAsia="ja-JP"/>
        </w:rPr>
        <w:t>カスタマイズ：等級ごとのコメントテンプレート化で効率化。</w:t>
      </w:r>
    </w:p>
    <w:p w14:paraId="4C5CE947" w14:textId="77777777" w:rsidR="00346F93" w:rsidRDefault="00000000">
      <w:pPr>
        <w:rPr>
          <w:lang w:eastAsia="ja-JP"/>
        </w:rPr>
      </w:pPr>
      <w:r>
        <w:rPr>
          <w:lang w:eastAsia="ja-JP"/>
        </w:rPr>
        <w:t>——————————————————————————————</w:t>
      </w:r>
    </w:p>
    <w:p w14:paraId="236E35BE" w14:textId="77777777" w:rsidR="00346F93" w:rsidRDefault="00000000">
      <w:pPr>
        <w:pStyle w:val="31"/>
        <w:rPr>
          <w:lang w:eastAsia="ja-JP"/>
        </w:rPr>
      </w:pPr>
      <w:r>
        <w:rPr>
          <w:lang w:eastAsia="ja-JP"/>
        </w:rPr>
        <w:t>社員満足度調査分析</w:t>
      </w:r>
    </w:p>
    <w:p w14:paraId="5610718B"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人事企画担当として、以下のアンケート結果を分析し、改善すべき領域を抽出してくだ</w:t>
      </w:r>
      <w:r>
        <w:rPr>
          <w:lang w:eastAsia="ja-JP"/>
        </w:rPr>
        <w:lastRenderedPageBreak/>
        <w:t>さい。</w:t>
      </w:r>
      <w:r>
        <w:rPr>
          <w:lang w:eastAsia="ja-JP"/>
        </w:rPr>
        <w:t xml:space="preserve">  </w:t>
      </w:r>
      <w:r>
        <w:rPr>
          <w:lang w:eastAsia="ja-JP"/>
        </w:rPr>
        <w:br/>
        <w:t xml:space="preserve"># </w:t>
      </w:r>
      <w:r>
        <w:rPr>
          <w:lang w:eastAsia="ja-JP"/>
        </w:rPr>
        <w:t>入力</w:t>
      </w:r>
      <w:r>
        <w:rPr>
          <w:lang w:eastAsia="ja-JP"/>
        </w:rPr>
        <w:br/>
      </w:r>
      <w:r>
        <w:rPr>
          <w:lang w:eastAsia="ja-JP"/>
        </w:rPr>
        <w:t>社員アンケート結果（</w:t>
      </w:r>
      <w:r>
        <w:rPr>
          <w:lang w:eastAsia="ja-JP"/>
        </w:rPr>
        <w:t>CSV</w:t>
      </w:r>
      <w:r>
        <w:rPr>
          <w:lang w:eastAsia="ja-JP"/>
        </w:rPr>
        <w:t>）</w:t>
      </w:r>
      <w:r>
        <w:rPr>
          <w:lang w:eastAsia="ja-JP"/>
        </w:rPr>
        <w:t xml:space="preserve">  </w:t>
      </w:r>
      <w:r>
        <w:rPr>
          <w:lang w:eastAsia="ja-JP"/>
        </w:rPr>
        <w:br/>
        <w:t xml:space="preserve"># </w:t>
      </w:r>
      <w:r>
        <w:rPr>
          <w:lang w:eastAsia="ja-JP"/>
        </w:rPr>
        <w:t>出力形式</w:t>
      </w:r>
      <w:r>
        <w:rPr>
          <w:lang w:eastAsia="ja-JP"/>
        </w:rPr>
        <w:br/>
      </w:r>
      <w:r>
        <w:rPr>
          <w:lang w:eastAsia="ja-JP"/>
        </w:rPr>
        <w:t>表形式（項目／満足度スコア／課題／提案）</w:t>
      </w:r>
      <w:r>
        <w:rPr>
          <w:lang w:eastAsia="ja-JP"/>
        </w:rPr>
        <w:t xml:space="preserve">  </w:t>
      </w:r>
      <w:r>
        <w:rPr>
          <w:lang w:eastAsia="ja-JP"/>
        </w:rPr>
        <w:br/>
        <w:t xml:space="preserve"># </w:t>
      </w:r>
      <w:r>
        <w:rPr>
          <w:lang w:eastAsia="ja-JP"/>
        </w:rPr>
        <w:t>制約</w:t>
      </w:r>
      <w:r>
        <w:rPr>
          <w:lang w:eastAsia="ja-JP"/>
        </w:rPr>
        <w:br/>
      </w:r>
      <w:r>
        <w:rPr>
          <w:lang w:eastAsia="ja-JP"/>
        </w:rPr>
        <w:t>スコア</w:t>
      </w:r>
      <w:r>
        <w:rPr>
          <w:lang w:eastAsia="ja-JP"/>
        </w:rPr>
        <w:t>3.0</w:t>
      </w:r>
      <w:r>
        <w:rPr>
          <w:lang w:eastAsia="ja-JP"/>
        </w:rPr>
        <w:t>未満を優先的に分析</w:t>
      </w:r>
      <w:r>
        <w:rPr>
          <w:lang w:eastAsia="ja-JP"/>
        </w:rPr>
        <w:t xml:space="preserve">  </w:t>
      </w:r>
      <w:r>
        <w:rPr>
          <w:lang w:eastAsia="ja-JP"/>
        </w:rPr>
        <w:br/>
        <w:t>```</w:t>
      </w:r>
    </w:p>
    <w:p w14:paraId="4FE0D230" w14:textId="77777777" w:rsidR="00346F93" w:rsidRDefault="00000000">
      <w:pPr>
        <w:rPr>
          <w:lang w:eastAsia="ja-JP"/>
        </w:rPr>
      </w:pPr>
      <w:r>
        <w:rPr>
          <w:lang w:eastAsia="ja-JP"/>
        </w:rPr>
        <w:t xml:space="preserve">● </w:t>
      </w:r>
      <w:r>
        <w:rPr>
          <w:lang w:eastAsia="ja-JP"/>
        </w:rPr>
        <w:t>含まれる要素：指示／入力指示／出力形式／制約</w:t>
      </w:r>
    </w:p>
    <w:p w14:paraId="7EEC5C77" w14:textId="77777777" w:rsidR="00346F93" w:rsidRDefault="00000000">
      <w:pPr>
        <w:rPr>
          <w:lang w:eastAsia="ja-JP"/>
        </w:rPr>
      </w:pPr>
      <w:r>
        <w:rPr>
          <w:lang w:eastAsia="ja-JP"/>
        </w:rPr>
        <w:t xml:space="preserve">● </w:t>
      </w:r>
      <w:r>
        <w:rPr>
          <w:lang w:eastAsia="ja-JP"/>
        </w:rPr>
        <w:t>カスタマイズ：部門別クロス集計を可能にする列追加。</w:t>
      </w:r>
    </w:p>
    <w:p w14:paraId="4CA44A0D" w14:textId="77777777" w:rsidR="00346F93" w:rsidRDefault="00000000">
      <w:pPr>
        <w:rPr>
          <w:lang w:eastAsia="ja-JP"/>
        </w:rPr>
      </w:pPr>
      <w:r>
        <w:rPr>
          <w:lang w:eastAsia="ja-JP"/>
        </w:rPr>
        <w:t>——————————————————————————————</w:t>
      </w:r>
    </w:p>
    <w:p w14:paraId="55B9A246" w14:textId="77777777" w:rsidR="00346F93" w:rsidRDefault="00000000">
      <w:pPr>
        <w:pStyle w:val="31"/>
        <w:rPr>
          <w:lang w:eastAsia="ja-JP"/>
        </w:rPr>
      </w:pPr>
      <w:r>
        <w:rPr>
          <w:lang w:eastAsia="ja-JP"/>
        </w:rPr>
        <w:t>教育動画の台本生成</w:t>
      </w:r>
    </w:p>
    <w:p w14:paraId="4D933131"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研修講師として、以下のテーマの教育動画台本を作成してください。</w:t>
      </w:r>
      <w:r>
        <w:rPr>
          <w:lang w:eastAsia="ja-JP"/>
        </w:rPr>
        <w:t xml:space="preserve">  </w:t>
      </w:r>
      <w:r>
        <w:rPr>
          <w:lang w:eastAsia="ja-JP"/>
        </w:rPr>
        <w:br/>
        <w:t xml:space="preserve"># </w:t>
      </w:r>
      <w:r>
        <w:rPr>
          <w:lang w:eastAsia="ja-JP"/>
        </w:rPr>
        <w:t>入力</w:t>
      </w:r>
      <w:r>
        <w:rPr>
          <w:lang w:eastAsia="ja-JP"/>
        </w:rPr>
        <w:br/>
      </w:r>
      <w:r>
        <w:rPr>
          <w:lang w:eastAsia="ja-JP"/>
        </w:rPr>
        <w:t>テーマ・目的・受講者層</w:t>
      </w:r>
      <w:r>
        <w:rPr>
          <w:lang w:eastAsia="ja-JP"/>
        </w:rPr>
        <w:t xml:space="preserve">  </w:t>
      </w:r>
      <w:r>
        <w:rPr>
          <w:lang w:eastAsia="ja-JP"/>
        </w:rPr>
        <w:br/>
        <w:t xml:space="preserve"># </w:t>
      </w:r>
      <w:r>
        <w:rPr>
          <w:lang w:eastAsia="ja-JP"/>
        </w:rPr>
        <w:t>出力形式</w:t>
      </w:r>
      <w:r>
        <w:rPr>
          <w:lang w:eastAsia="ja-JP"/>
        </w:rPr>
        <w:br/>
        <w:t>3</w:t>
      </w:r>
      <w:r>
        <w:rPr>
          <w:lang w:eastAsia="ja-JP"/>
        </w:rPr>
        <w:t>部構成（導入／事例紹介／まとめ）</w:t>
      </w:r>
      <w:r>
        <w:rPr>
          <w:lang w:eastAsia="ja-JP"/>
        </w:rPr>
        <w:t xml:space="preserve">  </w:t>
      </w:r>
      <w:r>
        <w:rPr>
          <w:lang w:eastAsia="ja-JP"/>
        </w:rPr>
        <w:br/>
        <w:t xml:space="preserve"># </w:t>
      </w:r>
      <w:r>
        <w:rPr>
          <w:lang w:eastAsia="ja-JP"/>
        </w:rPr>
        <w:t>文体</w:t>
      </w:r>
      <w:r>
        <w:rPr>
          <w:lang w:eastAsia="ja-JP"/>
        </w:rPr>
        <w:br/>
      </w:r>
      <w:r>
        <w:rPr>
          <w:lang w:eastAsia="ja-JP"/>
        </w:rPr>
        <w:t>講義口調でわかりやすく</w:t>
      </w:r>
      <w:r>
        <w:rPr>
          <w:lang w:eastAsia="ja-JP"/>
        </w:rPr>
        <w:t xml:space="preserve">  </w:t>
      </w:r>
      <w:r>
        <w:rPr>
          <w:lang w:eastAsia="ja-JP"/>
        </w:rPr>
        <w:br/>
        <w:t>```</w:t>
      </w:r>
    </w:p>
    <w:p w14:paraId="22D315DF" w14:textId="77777777" w:rsidR="00346F93" w:rsidRDefault="00000000">
      <w:pPr>
        <w:rPr>
          <w:lang w:eastAsia="ja-JP"/>
        </w:rPr>
      </w:pPr>
      <w:r>
        <w:rPr>
          <w:lang w:eastAsia="ja-JP"/>
        </w:rPr>
        <w:t xml:space="preserve">● </w:t>
      </w:r>
      <w:r>
        <w:rPr>
          <w:lang w:eastAsia="ja-JP"/>
        </w:rPr>
        <w:t>含まれる要素：指示／入力指示／出力形式／文体</w:t>
      </w:r>
    </w:p>
    <w:p w14:paraId="16FAC329" w14:textId="77777777" w:rsidR="00346F93" w:rsidRDefault="00000000">
      <w:pPr>
        <w:rPr>
          <w:lang w:eastAsia="ja-JP"/>
        </w:rPr>
      </w:pPr>
      <w:r>
        <w:rPr>
          <w:lang w:eastAsia="ja-JP"/>
        </w:rPr>
        <w:t xml:space="preserve">● </w:t>
      </w:r>
      <w:r>
        <w:rPr>
          <w:lang w:eastAsia="ja-JP"/>
        </w:rPr>
        <w:t>カスタマイズ：時間配分を加えて収録スケジュール設計。</w:t>
      </w:r>
    </w:p>
    <w:p w14:paraId="2D1DC9BF" w14:textId="77777777" w:rsidR="00346F93" w:rsidRDefault="00000000">
      <w:pPr>
        <w:rPr>
          <w:lang w:eastAsia="ja-JP"/>
        </w:rPr>
      </w:pPr>
      <w:r>
        <w:rPr>
          <w:lang w:eastAsia="ja-JP"/>
        </w:rPr>
        <w:t>——————————————————————————————</w:t>
      </w:r>
    </w:p>
    <w:p w14:paraId="6AD173A9" w14:textId="77777777" w:rsidR="00346F93" w:rsidRDefault="00000000">
      <w:pPr>
        <w:pStyle w:val="21"/>
        <w:rPr>
          <w:lang w:eastAsia="ja-JP"/>
        </w:rPr>
      </w:pPr>
      <w:r>
        <w:rPr>
          <w:lang w:eastAsia="ja-JP"/>
        </w:rPr>
        <w:t>総務・事務・法務・会計</w:t>
      </w:r>
    </w:p>
    <w:p w14:paraId="004EFAFB" w14:textId="77777777" w:rsidR="00346F93" w:rsidRDefault="00000000">
      <w:pPr>
        <w:pStyle w:val="31"/>
        <w:rPr>
          <w:lang w:eastAsia="ja-JP"/>
        </w:rPr>
      </w:pPr>
      <w:r>
        <w:rPr>
          <w:lang w:eastAsia="ja-JP"/>
        </w:rPr>
        <w:t>稟議書ドラフト作成</w:t>
      </w:r>
    </w:p>
    <w:p w14:paraId="70FF27E7"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総務担当者として、以下の申請内容をもとに稟議書のドラフトを作成してください。</w:t>
      </w:r>
      <w:r>
        <w:rPr>
          <w:lang w:eastAsia="ja-JP"/>
        </w:rPr>
        <w:t xml:space="preserve">  </w:t>
      </w:r>
      <w:r>
        <w:rPr>
          <w:lang w:eastAsia="ja-JP"/>
        </w:rPr>
        <w:br/>
        <w:t xml:space="preserve"># </w:t>
      </w:r>
      <w:r>
        <w:rPr>
          <w:lang w:eastAsia="ja-JP"/>
        </w:rPr>
        <w:t>入力</w:t>
      </w:r>
      <w:r>
        <w:rPr>
          <w:lang w:eastAsia="ja-JP"/>
        </w:rPr>
        <w:br/>
      </w:r>
      <w:r>
        <w:rPr>
          <w:lang w:eastAsia="ja-JP"/>
        </w:rPr>
        <w:t>申請目的・金額・理由（貼付）</w:t>
      </w:r>
      <w:r>
        <w:rPr>
          <w:lang w:eastAsia="ja-JP"/>
        </w:rPr>
        <w:t xml:space="preserve">  </w:t>
      </w:r>
      <w:r>
        <w:rPr>
          <w:lang w:eastAsia="ja-JP"/>
        </w:rPr>
        <w:br/>
        <w:t xml:space="preserve"># </w:t>
      </w:r>
      <w:r>
        <w:rPr>
          <w:lang w:eastAsia="ja-JP"/>
        </w:rPr>
        <w:t>出力形式</w:t>
      </w:r>
      <w:r>
        <w:rPr>
          <w:lang w:eastAsia="ja-JP"/>
        </w:rPr>
        <w:br/>
      </w:r>
      <w:r>
        <w:rPr>
          <w:lang w:eastAsia="ja-JP"/>
        </w:rPr>
        <w:t>章立て（概要／目的／効果／費用対効果）</w:t>
      </w:r>
      <w:r>
        <w:rPr>
          <w:lang w:eastAsia="ja-JP"/>
        </w:rPr>
        <w:t xml:space="preserve">  </w:t>
      </w:r>
      <w:r>
        <w:rPr>
          <w:lang w:eastAsia="ja-JP"/>
        </w:rPr>
        <w:br/>
      </w:r>
      <w:r>
        <w:rPr>
          <w:lang w:eastAsia="ja-JP"/>
        </w:rPr>
        <w:lastRenderedPageBreak/>
        <w:t xml:space="preserve"># </w:t>
      </w:r>
      <w:r>
        <w:rPr>
          <w:lang w:eastAsia="ja-JP"/>
        </w:rPr>
        <w:t>制約</w:t>
      </w:r>
      <w:r>
        <w:rPr>
          <w:lang w:eastAsia="ja-JP"/>
        </w:rPr>
        <w:br/>
        <w:t>A4 1</w:t>
      </w:r>
      <w:r>
        <w:rPr>
          <w:lang w:eastAsia="ja-JP"/>
        </w:rPr>
        <w:t>ページ以内</w:t>
      </w:r>
      <w:r>
        <w:rPr>
          <w:lang w:eastAsia="ja-JP"/>
        </w:rPr>
        <w:t xml:space="preserve">  </w:t>
      </w:r>
      <w:r>
        <w:rPr>
          <w:lang w:eastAsia="ja-JP"/>
        </w:rPr>
        <w:br/>
        <w:t>```</w:t>
      </w:r>
    </w:p>
    <w:p w14:paraId="07AAB605" w14:textId="77777777" w:rsidR="00346F93" w:rsidRDefault="00000000">
      <w:pPr>
        <w:rPr>
          <w:lang w:eastAsia="ja-JP"/>
        </w:rPr>
      </w:pPr>
      <w:r>
        <w:rPr>
          <w:lang w:eastAsia="ja-JP"/>
        </w:rPr>
        <w:t xml:space="preserve">● </w:t>
      </w:r>
      <w:r>
        <w:rPr>
          <w:lang w:eastAsia="ja-JP"/>
        </w:rPr>
        <w:t>含まれる要素：指示／入力指示／出力形式／制約</w:t>
      </w:r>
    </w:p>
    <w:p w14:paraId="3B158B4C" w14:textId="77777777" w:rsidR="00346F93" w:rsidRDefault="00000000">
      <w:pPr>
        <w:rPr>
          <w:lang w:eastAsia="ja-JP"/>
        </w:rPr>
      </w:pPr>
      <w:r>
        <w:rPr>
          <w:lang w:eastAsia="ja-JP"/>
        </w:rPr>
        <w:t xml:space="preserve">● </w:t>
      </w:r>
      <w:r>
        <w:rPr>
          <w:lang w:eastAsia="ja-JP"/>
        </w:rPr>
        <w:t>カスタマイズ：承認ルートを追加して社内申請フォーマット統一。</w:t>
      </w:r>
    </w:p>
    <w:p w14:paraId="448DC644" w14:textId="77777777" w:rsidR="00346F93" w:rsidRDefault="00000000">
      <w:pPr>
        <w:rPr>
          <w:lang w:eastAsia="ja-JP"/>
        </w:rPr>
      </w:pPr>
      <w:r>
        <w:rPr>
          <w:lang w:eastAsia="ja-JP"/>
        </w:rPr>
        <w:t>——————————————————————————————</w:t>
      </w:r>
    </w:p>
    <w:p w14:paraId="0DFBE883" w14:textId="77777777" w:rsidR="00346F93" w:rsidRDefault="00000000">
      <w:pPr>
        <w:pStyle w:val="31"/>
        <w:rPr>
          <w:lang w:eastAsia="ja-JP"/>
        </w:rPr>
      </w:pPr>
      <w:r>
        <w:rPr>
          <w:lang w:eastAsia="ja-JP"/>
        </w:rPr>
        <w:t>契約書リスク要約</w:t>
      </w:r>
    </w:p>
    <w:p w14:paraId="141399D9"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法務担当者として、以下の契約書案を読み、リスクが想定される条項を要約してください。</w:t>
      </w:r>
      <w:r>
        <w:rPr>
          <w:lang w:eastAsia="ja-JP"/>
        </w:rPr>
        <w:t xml:space="preserve">  </w:t>
      </w:r>
      <w:r>
        <w:rPr>
          <w:lang w:eastAsia="ja-JP"/>
        </w:rPr>
        <w:br/>
        <w:t xml:space="preserve"># </w:t>
      </w:r>
      <w:r>
        <w:rPr>
          <w:lang w:eastAsia="ja-JP"/>
        </w:rPr>
        <w:t>入力</w:t>
      </w:r>
      <w:r>
        <w:rPr>
          <w:lang w:eastAsia="ja-JP"/>
        </w:rPr>
        <w:br/>
      </w:r>
      <w:r>
        <w:rPr>
          <w:lang w:eastAsia="ja-JP"/>
        </w:rPr>
        <w:t>契約書本文（貼付）</w:t>
      </w:r>
      <w:r>
        <w:rPr>
          <w:lang w:eastAsia="ja-JP"/>
        </w:rPr>
        <w:t xml:space="preserve">  </w:t>
      </w:r>
      <w:r>
        <w:rPr>
          <w:lang w:eastAsia="ja-JP"/>
        </w:rPr>
        <w:br/>
        <w:t xml:space="preserve"># </w:t>
      </w:r>
      <w:r>
        <w:rPr>
          <w:lang w:eastAsia="ja-JP"/>
        </w:rPr>
        <w:t>出力形式</w:t>
      </w:r>
      <w:r>
        <w:rPr>
          <w:lang w:eastAsia="ja-JP"/>
        </w:rPr>
        <w:br/>
      </w:r>
      <w:r>
        <w:rPr>
          <w:lang w:eastAsia="ja-JP"/>
        </w:rPr>
        <w:t>表形式（条項番号／リスク内容／修正提案）</w:t>
      </w:r>
      <w:r>
        <w:rPr>
          <w:lang w:eastAsia="ja-JP"/>
        </w:rPr>
        <w:t xml:space="preserve">  </w:t>
      </w:r>
      <w:r>
        <w:rPr>
          <w:lang w:eastAsia="ja-JP"/>
        </w:rPr>
        <w:br/>
        <w:t>```</w:t>
      </w:r>
    </w:p>
    <w:p w14:paraId="4F01CC68" w14:textId="77777777" w:rsidR="00346F93" w:rsidRDefault="00000000">
      <w:pPr>
        <w:rPr>
          <w:lang w:eastAsia="ja-JP"/>
        </w:rPr>
      </w:pPr>
      <w:r>
        <w:rPr>
          <w:lang w:eastAsia="ja-JP"/>
        </w:rPr>
        <w:t xml:space="preserve">● </w:t>
      </w:r>
      <w:r>
        <w:rPr>
          <w:lang w:eastAsia="ja-JP"/>
        </w:rPr>
        <w:t>含まれる要素：指示／入力指示／出力形式</w:t>
      </w:r>
    </w:p>
    <w:p w14:paraId="130BA2ED" w14:textId="77777777" w:rsidR="00346F93" w:rsidRDefault="00000000">
      <w:pPr>
        <w:rPr>
          <w:lang w:eastAsia="ja-JP"/>
        </w:rPr>
      </w:pPr>
      <w:r>
        <w:rPr>
          <w:lang w:eastAsia="ja-JP"/>
        </w:rPr>
        <w:t xml:space="preserve">● </w:t>
      </w:r>
      <w:r>
        <w:rPr>
          <w:lang w:eastAsia="ja-JP"/>
        </w:rPr>
        <w:t>カスタマイズ：自社法務チェックリストに統合可能。</w:t>
      </w:r>
    </w:p>
    <w:p w14:paraId="40761C37" w14:textId="77777777" w:rsidR="00346F93" w:rsidRDefault="00000000">
      <w:pPr>
        <w:rPr>
          <w:lang w:eastAsia="ja-JP"/>
        </w:rPr>
      </w:pPr>
      <w:r>
        <w:rPr>
          <w:lang w:eastAsia="ja-JP"/>
        </w:rPr>
        <w:t>——————————————————————————————</w:t>
      </w:r>
    </w:p>
    <w:p w14:paraId="0E2533B7" w14:textId="77777777" w:rsidR="00346F93" w:rsidRDefault="00000000">
      <w:pPr>
        <w:pStyle w:val="31"/>
        <w:rPr>
          <w:lang w:eastAsia="ja-JP"/>
        </w:rPr>
      </w:pPr>
      <w:r>
        <w:rPr>
          <w:lang w:eastAsia="ja-JP"/>
        </w:rPr>
        <w:t>請求書内容確認</w:t>
      </w:r>
    </w:p>
    <w:p w14:paraId="443D9CC4"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経理担当者として、以下の請求書情報を確認し、誤記や不備がないかをチェックしてください。</w:t>
      </w:r>
      <w:r>
        <w:rPr>
          <w:lang w:eastAsia="ja-JP"/>
        </w:rPr>
        <w:t xml:space="preserve">  </w:t>
      </w:r>
      <w:r>
        <w:rPr>
          <w:lang w:eastAsia="ja-JP"/>
        </w:rPr>
        <w:br/>
        <w:t xml:space="preserve"># </w:t>
      </w:r>
      <w:r>
        <w:rPr>
          <w:lang w:eastAsia="ja-JP"/>
        </w:rPr>
        <w:t>入力</w:t>
      </w:r>
      <w:r>
        <w:rPr>
          <w:lang w:eastAsia="ja-JP"/>
        </w:rPr>
        <w:br/>
      </w:r>
      <w:r>
        <w:rPr>
          <w:lang w:eastAsia="ja-JP"/>
        </w:rPr>
        <w:t>請求書データ（貼付）</w:t>
      </w:r>
      <w:r>
        <w:rPr>
          <w:lang w:eastAsia="ja-JP"/>
        </w:rPr>
        <w:t xml:space="preserve">  </w:t>
      </w:r>
      <w:r>
        <w:rPr>
          <w:lang w:eastAsia="ja-JP"/>
        </w:rPr>
        <w:br/>
        <w:t xml:space="preserve"># </w:t>
      </w:r>
      <w:r>
        <w:rPr>
          <w:lang w:eastAsia="ja-JP"/>
        </w:rPr>
        <w:t>出力形式</w:t>
      </w:r>
      <w:r>
        <w:rPr>
          <w:lang w:eastAsia="ja-JP"/>
        </w:rPr>
        <w:br/>
      </w:r>
      <w:r>
        <w:rPr>
          <w:lang w:eastAsia="ja-JP"/>
        </w:rPr>
        <w:t>表形式（項目／内容／指摘事項）</w:t>
      </w:r>
      <w:r>
        <w:rPr>
          <w:lang w:eastAsia="ja-JP"/>
        </w:rPr>
        <w:t xml:space="preserve">  </w:t>
      </w:r>
      <w:r>
        <w:rPr>
          <w:lang w:eastAsia="ja-JP"/>
        </w:rPr>
        <w:br/>
        <w:t xml:space="preserve"># </w:t>
      </w:r>
      <w:r>
        <w:rPr>
          <w:lang w:eastAsia="ja-JP"/>
        </w:rPr>
        <w:t>制約</w:t>
      </w:r>
      <w:r>
        <w:rPr>
          <w:lang w:eastAsia="ja-JP"/>
        </w:rPr>
        <w:br/>
      </w:r>
      <w:r>
        <w:rPr>
          <w:lang w:eastAsia="ja-JP"/>
        </w:rPr>
        <w:t>金額・日付の整合性を最優先で確認</w:t>
      </w:r>
      <w:r>
        <w:rPr>
          <w:lang w:eastAsia="ja-JP"/>
        </w:rPr>
        <w:t xml:space="preserve">  </w:t>
      </w:r>
      <w:r>
        <w:rPr>
          <w:lang w:eastAsia="ja-JP"/>
        </w:rPr>
        <w:br/>
        <w:t>```</w:t>
      </w:r>
    </w:p>
    <w:p w14:paraId="0AB3E845" w14:textId="77777777" w:rsidR="00346F93" w:rsidRDefault="00000000">
      <w:pPr>
        <w:rPr>
          <w:lang w:eastAsia="ja-JP"/>
        </w:rPr>
      </w:pPr>
      <w:r>
        <w:rPr>
          <w:lang w:eastAsia="ja-JP"/>
        </w:rPr>
        <w:t xml:space="preserve">● </w:t>
      </w:r>
      <w:r>
        <w:rPr>
          <w:lang w:eastAsia="ja-JP"/>
        </w:rPr>
        <w:t>含まれる要素：指示／入力指示／出力形式／制約</w:t>
      </w:r>
    </w:p>
    <w:p w14:paraId="32E2431C" w14:textId="77777777" w:rsidR="00346F93" w:rsidRDefault="00000000">
      <w:pPr>
        <w:rPr>
          <w:lang w:eastAsia="ja-JP"/>
        </w:rPr>
      </w:pPr>
      <w:r>
        <w:rPr>
          <w:lang w:eastAsia="ja-JP"/>
        </w:rPr>
        <w:t xml:space="preserve">● </w:t>
      </w:r>
      <w:r>
        <w:rPr>
          <w:lang w:eastAsia="ja-JP"/>
        </w:rPr>
        <w:t>カスタマイズ：発注書照合列を追加して内部統制に対応。</w:t>
      </w:r>
    </w:p>
    <w:p w14:paraId="2D354ACF" w14:textId="77777777" w:rsidR="00346F93" w:rsidRDefault="00000000">
      <w:pPr>
        <w:rPr>
          <w:lang w:eastAsia="ja-JP"/>
        </w:rPr>
      </w:pPr>
      <w:r>
        <w:rPr>
          <w:lang w:eastAsia="ja-JP"/>
        </w:rPr>
        <w:lastRenderedPageBreak/>
        <w:t>——————————————————————————————</w:t>
      </w:r>
    </w:p>
    <w:p w14:paraId="7083C588" w14:textId="77777777" w:rsidR="00346F93" w:rsidRDefault="00000000">
      <w:pPr>
        <w:pStyle w:val="31"/>
        <w:rPr>
          <w:lang w:eastAsia="ja-JP"/>
        </w:rPr>
      </w:pPr>
      <w:r>
        <w:rPr>
          <w:lang w:eastAsia="ja-JP"/>
        </w:rPr>
        <w:t>月次経費レポート生成</w:t>
      </w:r>
    </w:p>
    <w:p w14:paraId="0A3DE68C"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経理担当者として、以下の経費データを集計し、月次レポートを作成してください。</w:t>
      </w:r>
      <w:r>
        <w:rPr>
          <w:lang w:eastAsia="ja-JP"/>
        </w:rPr>
        <w:t xml:space="preserve">  </w:t>
      </w:r>
      <w:r>
        <w:rPr>
          <w:lang w:eastAsia="ja-JP"/>
        </w:rPr>
        <w:br/>
        <w:t xml:space="preserve"># </w:t>
      </w:r>
      <w:r>
        <w:rPr>
          <w:lang w:eastAsia="ja-JP"/>
        </w:rPr>
        <w:t>入力</w:t>
      </w:r>
      <w:r>
        <w:rPr>
          <w:lang w:eastAsia="ja-JP"/>
        </w:rPr>
        <w:br/>
      </w:r>
      <w:r>
        <w:rPr>
          <w:lang w:eastAsia="ja-JP"/>
        </w:rPr>
        <w:t>経費明細データ（</w:t>
      </w:r>
      <w:r>
        <w:rPr>
          <w:lang w:eastAsia="ja-JP"/>
        </w:rPr>
        <w:t>CSV</w:t>
      </w:r>
      <w:r>
        <w:rPr>
          <w:lang w:eastAsia="ja-JP"/>
        </w:rPr>
        <w:t>）</w:t>
      </w:r>
      <w:r>
        <w:rPr>
          <w:lang w:eastAsia="ja-JP"/>
        </w:rPr>
        <w:t xml:space="preserve">  </w:t>
      </w:r>
      <w:r>
        <w:rPr>
          <w:lang w:eastAsia="ja-JP"/>
        </w:rPr>
        <w:br/>
        <w:t xml:space="preserve"># </w:t>
      </w:r>
      <w:r>
        <w:rPr>
          <w:lang w:eastAsia="ja-JP"/>
        </w:rPr>
        <w:t>出力形式</w:t>
      </w:r>
      <w:r>
        <w:rPr>
          <w:lang w:eastAsia="ja-JP"/>
        </w:rPr>
        <w:br/>
      </w:r>
      <w:r>
        <w:rPr>
          <w:lang w:eastAsia="ja-JP"/>
        </w:rPr>
        <w:t>表形式（費目／金額／前年比／コメント）</w:t>
      </w:r>
      <w:r>
        <w:rPr>
          <w:lang w:eastAsia="ja-JP"/>
        </w:rPr>
        <w:t xml:space="preserve">  </w:t>
      </w:r>
      <w:r>
        <w:rPr>
          <w:lang w:eastAsia="ja-JP"/>
        </w:rPr>
        <w:br/>
        <w:t xml:space="preserve"># </w:t>
      </w:r>
      <w:r>
        <w:rPr>
          <w:lang w:eastAsia="ja-JP"/>
        </w:rPr>
        <w:t>制約</w:t>
      </w:r>
      <w:r>
        <w:rPr>
          <w:lang w:eastAsia="ja-JP"/>
        </w:rPr>
        <w:br/>
      </w:r>
      <w:r>
        <w:rPr>
          <w:lang w:eastAsia="ja-JP"/>
        </w:rPr>
        <w:t>金額降順で並べ替え</w:t>
      </w:r>
      <w:r>
        <w:rPr>
          <w:lang w:eastAsia="ja-JP"/>
        </w:rPr>
        <w:t xml:space="preserve">  </w:t>
      </w:r>
      <w:r>
        <w:rPr>
          <w:lang w:eastAsia="ja-JP"/>
        </w:rPr>
        <w:br/>
        <w:t>```</w:t>
      </w:r>
    </w:p>
    <w:p w14:paraId="03C25152" w14:textId="77777777" w:rsidR="00346F93" w:rsidRDefault="00000000">
      <w:pPr>
        <w:rPr>
          <w:lang w:eastAsia="ja-JP"/>
        </w:rPr>
      </w:pPr>
      <w:r>
        <w:rPr>
          <w:lang w:eastAsia="ja-JP"/>
        </w:rPr>
        <w:t xml:space="preserve">● </w:t>
      </w:r>
      <w:r>
        <w:rPr>
          <w:lang w:eastAsia="ja-JP"/>
        </w:rPr>
        <w:t>含まれる要素：指示／入力指示／出力形式／制約</w:t>
      </w:r>
    </w:p>
    <w:p w14:paraId="50B65CB4" w14:textId="77777777" w:rsidR="00346F93" w:rsidRDefault="00000000">
      <w:pPr>
        <w:rPr>
          <w:lang w:eastAsia="ja-JP"/>
        </w:rPr>
      </w:pPr>
      <w:r>
        <w:rPr>
          <w:lang w:eastAsia="ja-JP"/>
        </w:rPr>
        <w:t xml:space="preserve">● </w:t>
      </w:r>
      <w:r>
        <w:rPr>
          <w:lang w:eastAsia="ja-JP"/>
        </w:rPr>
        <w:t>カスタマイズ：部署別レポート出力形式に変更可。</w:t>
      </w:r>
    </w:p>
    <w:p w14:paraId="7F0F3BC8" w14:textId="77777777" w:rsidR="00346F93" w:rsidRDefault="00000000">
      <w:pPr>
        <w:rPr>
          <w:lang w:eastAsia="ja-JP"/>
        </w:rPr>
      </w:pPr>
      <w:r>
        <w:rPr>
          <w:lang w:eastAsia="ja-JP"/>
        </w:rPr>
        <w:t>——————————————————————————————</w:t>
      </w:r>
    </w:p>
    <w:p w14:paraId="0675520F" w14:textId="77777777" w:rsidR="00346F93" w:rsidRDefault="00000000">
      <w:pPr>
        <w:pStyle w:val="31"/>
        <w:rPr>
          <w:lang w:eastAsia="ja-JP"/>
        </w:rPr>
      </w:pPr>
      <w:r>
        <w:rPr>
          <w:lang w:eastAsia="ja-JP"/>
        </w:rPr>
        <w:t>文書管理台帳整備</w:t>
      </w:r>
    </w:p>
    <w:p w14:paraId="5DD9BA3A" w14:textId="77777777" w:rsidR="00346F93" w:rsidRDefault="00000000">
      <w:pPr>
        <w:rPr>
          <w:lang w:eastAsia="ja-JP"/>
        </w:rPr>
      </w:pPr>
      <w:r>
        <w:rPr>
          <w:lang w:eastAsia="ja-JP"/>
        </w:rPr>
        <w:t>```</w:t>
      </w:r>
      <w:r>
        <w:rPr>
          <w:lang w:eastAsia="ja-JP"/>
        </w:rPr>
        <w:br/>
        <w:t xml:space="preserve"># </w:t>
      </w:r>
      <w:r>
        <w:rPr>
          <w:lang w:eastAsia="ja-JP"/>
        </w:rPr>
        <w:t>指示</w:t>
      </w:r>
      <w:r>
        <w:rPr>
          <w:lang w:eastAsia="ja-JP"/>
        </w:rPr>
        <w:br/>
      </w:r>
      <w:r>
        <w:rPr>
          <w:lang w:eastAsia="ja-JP"/>
        </w:rPr>
        <w:t>総務部門として、以下の文書リストをもとに管理台帳を整備してください。</w:t>
      </w:r>
      <w:r>
        <w:rPr>
          <w:lang w:eastAsia="ja-JP"/>
        </w:rPr>
        <w:t xml:space="preserve">  </w:t>
      </w:r>
      <w:r>
        <w:rPr>
          <w:lang w:eastAsia="ja-JP"/>
        </w:rPr>
        <w:br/>
        <w:t xml:space="preserve"># </w:t>
      </w:r>
      <w:r>
        <w:rPr>
          <w:lang w:eastAsia="ja-JP"/>
        </w:rPr>
        <w:t>入力</w:t>
      </w:r>
      <w:r>
        <w:rPr>
          <w:lang w:eastAsia="ja-JP"/>
        </w:rPr>
        <w:br/>
      </w:r>
      <w:r>
        <w:rPr>
          <w:lang w:eastAsia="ja-JP"/>
        </w:rPr>
        <w:t>文書名・作成日・保管場所リスト</w:t>
      </w:r>
      <w:r>
        <w:rPr>
          <w:lang w:eastAsia="ja-JP"/>
        </w:rPr>
        <w:t xml:space="preserve">  </w:t>
      </w:r>
      <w:r>
        <w:rPr>
          <w:lang w:eastAsia="ja-JP"/>
        </w:rPr>
        <w:br/>
        <w:t xml:space="preserve"># </w:t>
      </w:r>
      <w:r>
        <w:rPr>
          <w:lang w:eastAsia="ja-JP"/>
        </w:rPr>
        <w:t>出力形式</w:t>
      </w:r>
      <w:r>
        <w:rPr>
          <w:lang w:eastAsia="ja-JP"/>
        </w:rPr>
        <w:br/>
      </w:r>
      <w:r>
        <w:rPr>
          <w:lang w:eastAsia="ja-JP"/>
        </w:rPr>
        <w:t>表形式（文書名／保管期間／責任者／備考）</w:t>
      </w:r>
      <w:r>
        <w:rPr>
          <w:lang w:eastAsia="ja-JP"/>
        </w:rPr>
        <w:t xml:space="preserve">  </w:t>
      </w:r>
      <w:r>
        <w:rPr>
          <w:lang w:eastAsia="ja-JP"/>
        </w:rPr>
        <w:br/>
        <w:t xml:space="preserve"># </w:t>
      </w:r>
      <w:r>
        <w:rPr>
          <w:lang w:eastAsia="ja-JP"/>
        </w:rPr>
        <w:t>制約</w:t>
      </w:r>
      <w:r>
        <w:rPr>
          <w:lang w:eastAsia="ja-JP"/>
        </w:rPr>
        <w:br/>
      </w:r>
      <w:r>
        <w:rPr>
          <w:lang w:eastAsia="ja-JP"/>
        </w:rPr>
        <w:t>保存期間満了の文書を優先表示</w:t>
      </w:r>
      <w:r>
        <w:rPr>
          <w:lang w:eastAsia="ja-JP"/>
        </w:rPr>
        <w:t xml:space="preserve">  </w:t>
      </w:r>
      <w:r>
        <w:rPr>
          <w:lang w:eastAsia="ja-JP"/>
        </w:rPr>
        <w:br/>
        <w:t>```</w:t>
      </w:r>
    </w:p>
    <w:p w14:paraId="04CA266E" w14:textId="77777777" w:rsidR="00346F93" w:rsidRDefault="00000000">
      <w:pPr>
        <w:rPr>
          <w:lang w:eastAsia="ja-JP"/>
        </w:rPr>
      </w:pPr>
      <w:r>
        <w:rPr>
          <w:lang w:eastAsia="ja-JP"/>
        </w:rPr>
        <w:t xml:space="preserve">● </w:t>
      </w:r>
      <w:r>
        <w:rPr>
          <w:lang w:eastAsia="ja-JP"/>
        </w:rPr>
        <w:t>含まれる要素：指示／入力指示／出力形式／制約</w:t>
      </w:r>
    </w:p>
    <w:p w14:paraId="5A30F7E4" w14:textId="77777777" w:rsidR="00346F93" w:rsidRDefault="00000000">
      <w:pPr>
        <w:rPr>
          <w:lang w:eastAsia="ja-JP"/>
        </w:rPr>
      </w:pPr>
      <w:r>
        <w:rPr>
          <w:lang w:eastAsia="ja-JP"/>
        </w:rPr>
        <w:t xml:space="preserve">● </w:t>
      </w:r>
      <w:r>
        <w:rPr>
          <w:lang w:eastAsia="ja-JP"/>
        </w:rPr>
        <w:t>カスタマイズ：</w:t>
      </w:r>
      <w:r>
        <w:rPr>
          <w:lang w:eastAsia="ja-JP"/>
        </w:rPr>
        <w:t>ISMS</w:t>
      </w:r>
      <w:r>
        <w:rPr>
          <w:lang w:eastAsia="ja-JP"/>
        </w:rPr>
        <w:t>対応の管理区分を追加可能。</w:t>
      </w:r>
    </w:p>
    <w:p w14:paraId="23A2CCEE" w14:textId="77777777" w:rsidR="00346F93" w:rsidRDefault="00000000">
      <w:r>
        <w:t>——————————————————————————————</w:t>
      </w:r>
    </w:p>
    <w:sectPr w:rsidR="00346F9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554241844">
    <w:abstractNumId w:val="8"/>
  </w:num>
  <w:num w:numId="2" w16cid:durableId="891694406">
    <w:abstractNumId w:val="6"/>
  </w:num>
  <w:num w:numId="3" w16cid:durableId="2127000996">
    <w:abstractNumId w:val="5"/>
  </w:num>
  <w:num w:numId="4" w16cid:durableId="2138331547">
    <w:abstractNumId w:val="4"/>
  </w:num>
  <w:num w:numId="5" w16cid:durableId="1276132058">
    <w:abstractNumId w:val="7"/>
  </w:num>
  <w:num w:numId="6" w16cid:durableId="1737359395">
    <w:abstractNumId w:val="3"/>
  </w:num>
  <w:num w:numId="7" w16cid:durableId="1517571265">
    <w:abstractNumId w:val="2"/>
  </w:num>
  <w:num w:numId="8" w16cid:durableId="122503144">
    <w:abstractNumId w:val="1"/>
  </w:num>
  <w:num w:numId="9" w16cid:durableId="1307853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03A6"/>
    <w:rsid w:val="0029639D"/>
    <w:rsid w:val="00326F90"/>
    <w:rsid w:val="00346F93"/>
    <w:rsid w:val="00381D17"/>
    <w:rsid w:val="00660248"/>
    <w:rsid w:val="00AA1D8D"/>
    <w:rsid w:val="00B47730"/>
    <w:rsid w:val="00C3675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B657E9E"/>
  <w14:defaultImageDpi w14:val="300"/>
  <w15:docId w15:val="{2DCD2879-3AAA-4E0B-9CDD-0C155B5B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semiHidden/>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3313</Words>
  <Characters>3976</Characters>
  <Application>Microsoft Office Word</Application>
  <DocSecurity>0</DocSecurity>
  <Lines>305</Lines>
  <Paragraphs>145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直樹 小川</cp:lastModifiedBy>
  <cp:revision>3</cp:revision>
  <dcterms:created xsi:type="dcterms:W3CDTF">2013-12-23T23:15:00Z</dcterms:created>
  <dcterms:modified xsi:type="dcterms:W3CDTF">2025-10-26T14:06:00Z</dcterms:modified>
  <cp:category/>
</cp:coreProperties>
</file>